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152" w:rsidRPr="00AF0C86" w:rsidRDefault="00CA5795" w:rsidP="00067152">
      <w:pPr>
        <w:pStyle w:val="Nagwek1"/>
        <w:keepNext/>
        <w:keepLines/>
        <w:shd w:val="clear" w:color="auto" w:fill="auto"/>
        <w:spacing w:before="0" w:after="0" w:line="240" w:lineRule="auto"/>
        <w:ind w:left="6791"/>
        <w:rPr>
          <w:rFonts w:ascii="Times New Roman" w:hAnsi="Times New Roman" w:cs="Times New Roman"/>
          <w:b w:val="0"/>
          <w:caps/>
          <w:sz w:val="24"/>
          <w:szCs w:val="24"/>
        </w:rPr>
      </w:pPr>
      <w:r>
        <w:rPr>
          <w:rFonts w:ascii="Times New Roman" w:hAnsi="Times New Roman" w:cs="Times New Roman"/>
          <w:b w:val="0"/>
          <w:sz w:val="24"/>
          <w:szCs w:val="24"/>
        </w:rPr>
        <w:t xml:space="preserve">   </w:t>
      </w:r>
      <w:r w:rsidR="00067152">
        <w:rPr>
          <w:rFonts w:ascii="Times New Roman" w:hAnsi="Times New Roman" w:cs="Times New Roman"/>
          <w:b w:val="0"/>
          <w:sz w:val="24"/>
          <w:szCs w:val="24"/>
        </w:rPr>
        <w:t>Załącznik nr 7</w:t>
      </w:r>
      <w:r w:rsidR="00067152" w:rsidRPr="00AF0C86">
        <w:rPr>
          <w:rFonts w:ascii="Times New Roman" w:hAnsi="Times New Roman" w:cs="Times New Roman"/>
          <w:b w:val="0"/>
          <w:sz w:val="24"/>
          <w:szCs w:val="24"/>
        </w:rPr>
        <w:t xml:space="preserve"> do </w:t>
      </w:r>
      <w:r w:rsidR="00067152" w:rsidRPr="00AF0C86">
        <w:rPr>
          <w:rFonts w:ascii="Times New Roman" w:hAnsi="Times New Roman" w:cs="Times New Roman"/>
          <w:b w:val="0"/>
          <w:caps/>
          <w:sz w:val="24"/>
          <w:szCs w:val="24"/>
        </w:rPr>
        <w:t>SWZ</w:t>
      </w:r>
    </w:p>
    <w:p w:rsidR="00067152" w:rsidRDefault="00067152" w:rsidP="00067152">
      <w:pPr>
        <w:pStyle w:val="Nagwek1"/>
        <w:keepNext/>
        <w:keepLines/>
        <w:shd w:val="clear" w:color="auto" w:fill="auto"/>
        <w:spacing w:before="0" w:after="0" w:line="240" w:lineRule="auto"/>
        <w:ind w:left="6791"/>
        <w:rPr>
          <w:rFonts w:ascii="Times New Roman" w:eastAsia="Times New Roman" w:hAnsi="Times New Roman" w:cs="Times New Roman"/>
          <w:sz w:val="24"/>
          <w:szCs w:val="24"/>
        </w:rPr>
      </w:pPr>
    </w:p>
    <w:p w:rsidR="00067152" w:rsidRPr="00622FED" w:rsidRDefault="00067152" w:rsidP="00067152">
      <w:pPr>
        <w:pStyle w:val="Nagwek1"/>
        <w:keepNext/>
        <w:keepLines/>
        <w:shd w:val="clear" w:color="auto" w:fill="auto"/>
        <w:spacing w:before="0" w:after="0" w:line="240" w:lineRule="auto"/>
        <w:ind w:left="419"/>
        <w:rPr>
          <w:rFonts w:ascii="Times New Roman" w:hAnsi="Times New Roman" w:cs="Times New Roman"/>
          <w:sz w:val="24"/>
          <w:szCs w:val="24"/>
        </w:rPr>
      </w:pPr>
      <w:r>
        <w:rPr>
          <w:rFonts w:ascii="Times New Roman" w:eastAsia="Times New Roman" w:hAnsi="Times New Roman" w:cs="Times New Roman"/>
          <w:sz w:val="24"/>
          <w:szCs w:val="24"/>
        </w:rPr>
        <w:t xml:space="preserve">          </w:t>
      </w:r>
      <w:r w:rsidRPr="00622FED">
        <w:rPr>
          <w:rFonts w:ascii="Times New Roman" w:eastAsia="Times New Roman" w:hAnsi="Times New Roman" w:cs="Times New Roman"/>
          <w:sz w:val="24"/>
          <w:szCs w:val="24"/>
        </w:rPr>
        <w:t xml:space="preserve">                             </w:t>
      </w:r>
      <w:r>
        <w:rPr>
          <w:rFonts w:ascii="Times New Roman" w:hAnsi="Times New Roman" w:cs="Times New Roman"/>
          <w:sz w:val="24"/>
          <w:szCs w:val="24"/>
        </w:rPr>
        <w:t>UMOWA NR …/</w:t>
      </w:r>
      <w:r w:rsidR="00A90537">
        <w:rPr>
          <w:rFonts w:ascii="Times New Roman" w:hAnsi="Times New Roman" w:cs="Times New Roman"/>
          <w:sz w:val="24"/>
          <w:szCs w:val="24"/>
        </w:rPr>
        <w:t>21</w:t>
      </w:r>
      <w:r w:rsidRPr="00622FED">
        <w:rPr>
          <w:rFonts w:ascii="Times New Roman" w:hAnsi="Times New Roman" w:cs="Times New Roman"/>
          <w:sz w:val="24"/>
          <w:szCs w:val="24"/>
        </w:rPr>
        <w:t>/GKiB                                                   WZÓR</w:t>
      </w:r>
    </w:p>
    <w:p w:rsidR="00067152" w:rsidRPr="00622FED" w:rsidRDefault="00067152" w:rsidP="00067152">
      <w:pPr>
        <w:pStyle w:val="Teksttreci"/>
        <w:shd w:val="clear" w:color="auto" w:fill="auto"/>
        <w:tabs>
          <w:tab w:val="left" w:leader="dot" w:pos="2619"/>
        </w:tabs>
        <w:spacing w:after="0" w:line="240" w:lineRule="auto"/>
        <w:ind w:firstLine="0"/>
        <w:jc w:val="both"/>
        <w:rPr>
          <w:rFonts w:ascii="Times New Roman" w:hAnsi="Times New Roman" w:cs="Times New Roman"/>
          <w:sz w:val="24"/>
          <w:szCs w:val="24"/>
        </w:rPr>
      </w:pPr>
    </w:p>
    <w:p w:rsidR="00067152" w:rsidRPr="005A5FEE" w:rsidRDefault="00067152" w:rsidP="00067152">
      <w:pPr>
        <w:pStyle w:val="Teksttreci"/>
        <w:shd w:val="clear" w:color="auto" w:fill="auto"/>
        <w:tabs>
          <w:tab w:val="left" w:leader="dot" w:pos="2619"/>
        </w:tabs>
        <w:spacing w:after="0" w:line="200" w:lineRule="atLeast"/>
        <w:ind w:left="419" w:hanging="340"/>
        <w:jc w:val="both"/>
        <w:rPr>
          <w:rFonts w:ascii="Times New Roman" w:hAnsi="Times New Roman" w:cs="Times New Roman"/>
          <w:sz w:val="24"/>
          <w:szCs w:val="24"/>
        </w:rPr>
      </w:pPr>
      <w:r>
        <w:rPr>
          <w:rFonts w:ascii="Times New Roman" w:hAnsi="Times New Roman" w:cs="Times New Roman"/>
          <w:sz w:val="24"/>
          <w:szCs w:val="24"/>
        </w:rPr>
        <w:t>zawarta w dniu</w:t>
      </w:r>
      <w:r>
        <w:rPr>
          <w:rFonts w:ascii="Times New Roman" w:hAnsi="Times New Roman" w:cs="Times New Roman"/>
          <w:sz w:val="24"/>
          <w:szCs w:val="24"/>
        </w:rPr>
        <w:tab/>
      </w:r>
      <w:r w:rsidRPr="005A5FEE">
        <w:rPr>
          <w:rFonts w:ascii="Times New Roman" w:hAnsi="Times New Roman" w:cs="Times New Roman"/>
          <w:sz w:val="24"/>
          <w:szCs w:val="24"/>
        </w:rPr>
        <w:t>20</w:t>
      </w:r>
      <w:r w:rsidR="00A90537">
        <w:rPr>
          <w:rFonts w:ascii="Times New Roman" w:hAnsi="Times New Roman" w:cs="Times New Roman"/>
          <w:sz w:val="24"/>
          <w:szCs w:val="24"/>
        </w:rPr>
        <w:t>21</w:t>
      </w:r>
      <w:r w:rsidRPr="005A5FEE">
        <w:rPr>
          <w:rFonts w:ascii="Times New Roman" w:hAnsi="Times New Roman" w:cs="Times New Roman"/>
          <w:sz w:val="24"/>
          <w:szCs w:val="24"/>
        </w:rPr>
        <w:t>r.</w:t>
      </w:r>
    </w:p>
    <w:p w:rsidR="00067152" w:rsidRPr="00622FED" w:rsidRDefault="00067152" w:rsidP="00067152">
      <w:pPr>
        <w:pStyle w:val="Teksttreci"/>
        <w:shd w:val="clear" w:color="auto" w:fill="auto"/>
        <w:spacing w:after="0" w:line="200" w:lineRule="atLeast"/>
        <w:ind w:left="420" w:hanging="340"/>
        <w:jc w:val="both"/>
        <w:rPr>
          <w:rFonts w:ascii="Times New Roman" w:hAnsi="Times New Roman" w:cs="Times New Roman"/>
          <w:sz w:val="24"/>
          <w:szCs w:val="24"/>
        </w:rPr>
      </w:pPr>
      <w:r w:rsidRPr="00622FED">
        <w:rPr>
          <w:rFonts w:ascii="Times New Roman" w:hAnsi="Times New Roman" w:cs="Times New Roman"/>
          <w:sz w:val="24"/>
          <w:szCs w:val="24"/>
        </w:rPr>
        <w:t>w Buczkowicach  pomiędzy:</w:t>
      </w:r>
    </w:p>
    <w:p w:rsidR="00067152" w:rsidRPr="00622FED" w:rsidRDefault="00067152" w:rsidP="00067152">
      <w:pPr>
        <w:pStyle w:val="Teksttreci"/>
        <w:shd w:val="clear" w:color="auto" w:fill="auto"/>
        <w:tabs>
          <w:tab w:val="left" w:pos="0"/>
        </w:tabs>
        <w:spacing w:after="0" w:line="200" w:lineRule="atLeast"/>
        <w:ind w:left="80" w:right="-108" w:firstLine="0"/>
        <w:jc w:val="left"/>
        <w:rPr>
          <w:rFonts w:ascii="Times New Roman" w:hAnsi="Times New Roman" w:cs="Times New Roman"/>
          <w:sz w:val="24"/>
          <w:szCs w:val="24"/>
        </w:rPr>
      </w:pPr>
      <w:r w:rsidRPr="00622FED">
        <w:rPr>
          <w:rFonts w:ascii="Times New Roman" w:hAnsi="Times New Roman" w:cs="Times New Roman"/>
          <w:sz w:val="24"/>
          <w:szCs w:val="24"/>
        </w:rPr>
        <w:t xml:space="preserve">Gminą Buczkowice  - Urzędem Gminy w Buczkowicach </w:t>
      </w:r>
    </w:p>
    <w:p w:rsidR="00067152" w:rsidRPr="00622FED" w:rsidRDefault="00067152" w:rsidP="00067152">
      <w:pPr>
        <w:pStyle w:val="Teksttreci"/>
        <w:shd w:val="clear" w:color="auto" w:fill="auto"/>
        <w:tabs>
          <w:tab w:val="left" w:pos="3838"/>
        </w:tabs>
        <w:spacing w:after="0" w:line="200" w:lineRule="atLeast"/>
        <w:ind w:left="80" w:right="4060" w:firstLine="0"/>
        <w:jc w:val="left"/>
        <w:rPr>
          <w:rFonts w:ascii="Times New Roman" w:hAnsi="Times New Roman" w:cs="Times New Roman"/>
          <w:sz w:val="24"/>
          <w:szCs w:val="24"/>
        </w:rPr>
      </w:pPr>
      <w:r w:rsidRPr="00622FED">
        <w:rPr>
          <w:rFonts w:ascii="Times New Roman" w:hAnsi="Times New Roman" w:cs="Times New Roman"/>
          <w:sz w:val="24"/>
          <w:szCs w:val="24"/>
        </w:rPr>
        <w:t xml:space="preserve">ul. Lipowska 730, 43-374 Buczkowice </w:t>
      </w:r>
    </w:p>
    <w:p w:rsidR="00067152" w:rsidRPr="00622FED" w:rsidRDefault="00067152" w:rsidP="00067152">
      <w:pPr>
        <w:pStyle w:val="Teksttreci"/>
        <w:shd w:val="clear" w:color="auto" w:fill="auto"/>
        <w:spacing w:after="0" w:line="200" w:lineRule="atLeast"/>
        <w:ind w:left="420" w:hanging="340"/>
        <w:jc w:val="both"/>
        <w:rPr>
          <w:rFonts w:ascii="Times New Roman" w:hAnsi="Times New Roman" w:cs="Times New Roman"/>
          <w:sz w:val="24"/>
          <w:szCs w:val="24"/>
        </w:rPr>
      </w:pPr>
      <w:r w:rsidRPr="00622FED">
        <w:rPr>
          <w:rFonts w:ascii="Times New Roman" w:hAnsi="Times New Roman" w:cs="Times New Roman"/>
          <w:sz w:val="24"/>
          <w:szCs w:val="24"/>
        </w:rPr>
        <w:t>NIP: 937- 262- 42- 10, REGON 072182249</w:t>
      </w:r>
    </w:p>
    <w:p w:rsidR="00067152" w:rsidRPr="00622FED" w:rsidRDefault="00067152" w:rsidP="00067152">
      <w:pPr>
        <w:pStyle w:val="Teksttreci"/>
        <w:shd w:val="clear" w:color="auto" w:fill="auto"/>
        <w:spacing w:after="0" w:line="200" w:lineRule="atLeast"/>
        <w:ind w:left="420" w:hanging="340"/>
        <w:jc w:val="both"/>
        <w:rPr>
          <w:rFonts w:ascii="Times New Roman" w:eastAsia="Times New Roman" w:hAnsi="Times New Roman" w:cs="Times New Roman"/>
          <w:sz w:val="24"/>
          <w:szCs w:val="24"/>
        </w:rPr>
      </w:pPr>
      <w:r w:rsidRPr="00622FED">
        <w:rPr>
          <w:rFonts w:ascii="Times New Roman" w:hAnsi="Times New Roman" w:cs="Times New Roman"/>
          <w:sz w:val="24"/>
          <w:szCs w:val="24"/>
        </w:rPr>
        <w:t xml:space="preserve">reprezentowaną przez </w:t>
      </w:r>
    </w:p>
    <w:p w:rsidR="00067152" w:rsidRPr="00622FED" w:rsidRDefault="00067152" w:rsidP="00067152">
      <w:pPr>
        <w:pStyle w:val="Teksttreci"/>
        <w:shd w:val="clear" w:color="auto" w:fill="auto"/>
        <w:spacing w:after="0" w:line="200" w:lineRule="atLeast"/>
        <w:ind w:left="420" w:hanging="340"/>
        <w:jc w:val="both"/>
        <w:rPr>
          <w:rFonts w:ascii="Times New Roman" w:hAnsi="Times New Roman" w:cs="Times New Roman"/>
          <w:sz w:val="24"/>
          <w:szCs w:val="24"/>
        </w:rPr>
      </w:pPr>
      <w:r w:rsidRPr="00622FED">
        <w:rPr>
          <w:rFonts w:ascii="Times New Roman" w:eastAsia="Times New Roman" w:hAnsi="Times New Roman" w:cs="Times New Roman"/>
          <w:sz w:val="24"/>
          <w:szCs w:val="24"/>
        </w:rPr>
        <w:t>……………………………</w:t>
      </w:r>
      <w:r w:rsidRPr="00622FED">
        <w:rPr>
          <w:rFonts w:ascii="Times New Roman" w:hAnsi="Times New Roman" w:cs="Times New Roman"/>
          <w:sz w:val="24"/>
          <w:szCs w:val="24"/>
        </w:rPr>
        <w:t>......................................</w:t>
      </w:r>
    </w:p>
    <w:p w:rsidR="00067152" w:rsidRPr="00622FED" w:rsidRDefault="00067152" w:rsidP="00067152">
      <w:pPr>
        <w:pStyle w:val="Teksttreci"/>
        <w:shd w:val="clear" w:color="auto" w:fill="auto"/>
        <w:spacing w:after="0" w:line="200" w:lineRule="atLeast"/>
        <w:ind w:left="80" w:right="4060" w:firstLine="0"/>
        <w:jc w:val="left"/>
        <w:rPr>
          <w:rFonts w:ascii="Times New Roman" w:hAnsi="Times New Roman" w:cs="Times New Roman"/>
          <w:sz w:val="24"/>
          <w:szCs w:val="24"/>
        </w:rPr>
      </w:pPr>
      <w:r w:rsidRPr="00622FED">
        <w:rPr>
          <w:rFonts w:ascii="Times New Roman" w:hAnsi="Times New Roman" w:cs="Times New Roman"/>
          <w:sz w:val="24"/>
          <w:szCs w:val="24"/>
        </w:rPr>
        <w:t>zwaną dalej Zamawiającym:</w:t>
      </w:r>
    </w:p>
    <w:p w:rsidR="00067152" w:rsidRPr="00622FED" w:rsidRDefault="00067152" w:rsidP="00067152">
      <w:pPr>
        <w:pStyle w:val="Teksttreci"/>
        <w:shd w:val="clear" w:color="auto" w:fill="auto"/>
        <w:spacing w:after="0" w:line="200" w:lineRule="atLeast"/>
        <w:ind w:left="80" w:right="4060" w:firstLine="0"/>
        <w:jc w:val="left"/>
        <w:rPr>
          <w:rFonts w:ascii="Times New Roman" w:hAnsi="Times New Roman" w:cs="Times New Roman"/>
          <w:sz w:val="24"/>
          <w:szCs w:val="24"/>
        </w:rPr>
      </w:pPr>
      <w:r w:rsidRPr="00622FED">
        <w:rPr>
          <w:rFonts w:ascii="Times New Roman" w:hAnsi="Times New Roman" w:cs="Times New Roman"/>
          <w:sz w:val="24"/>
          <w:szCs w:val="24"/>
        </w:rPr>
        <w:t>a……………………………………………………</w:t>
      </w:r>
    </w:p>
    <w:p w:rsidR="00067152" w:rsidRPr="00622FED" w:rsidRDefault="00067152" w:rsidP="00067152">
      <w:pPr>
        <w:pStyle w:val="Teksttreci"/>
        <w:shd w:val="clear" w:color="auto" w:fill="auto"/>
        <w:spacing w:after="0" w:line="200" w:lineRule="atLeast"/>
        <w:ind w:left="80" w:right="4060" w:firstLine="0"/>
        <w:jc w:val="left"/>
        <w:rPr>
          <w:rFonts w:ascii="Times New Roman" w:hAnsi="Times New Roman" w:cs="Times New Roman"/>
          <w:sz w:val="24"/>
          <w:szCs w:val="24"/>
        </w:rPr>
      </w:pPr>
      <w:r w:rsidRPr="00622FED">
        <w:rPr>
          <w:rFonts w:ascii="Times New Roman" w:hAnsi="Times New Roman" w:cs="Times New Roman"/>
          <w:sz w:val="24"/>
          <w:szCs w:val="24"/>
        </w:rPr>
        <w:t>z siedzibą: …………………………………………..................</w:t>
      </w:r>
    </w:p>
    <w:p w:rsidR="00067152" w:rsidRPr="00622FED" w:rsidRDefault="00067152" w:rsidP="00067152">
      <w:pPr>
        <w:pStyle w:val="Teksttreci"/>
        <w:shd w:val="clear" w:color="auto" w:fill="auto"/>
        <w:spacing w:after="0" w:line="200" w:lineRule="atLeast"/>
        <w:ind w:left="80" w:right="4060" w:firstLine="0"/>
        <w:jc w:val="left"/>
        <w:rPr>
          <w:rFonts w:ascii="Times New Roman" w:eastAsia="Times New Roman" w:hAnsi="Times New Roman" w:cs="Times New Roman"/>
          <w:sz w:val="24"/>
          <w:szCs w:val="24"/>
        </w:rPr>
      </w:pPr>
      <w:r w:rsidRPr="00622FED">
        <w:rPr>
          <w:rFonts w:ascii="Times New Roman" w:hAnsi="Times New Roman" w:cs="Times New Roman"/>
          <w:sz w:val="24"/>
          <w:szCs w:val="24"/>
        </w:rPr>
        <w:t>reprezentowanym przez :</w:t>
      </w:r>
    </w:p>
    <w:p w:rsidR="00067152" w:rsidRPr="00622FED" w:rsidRDefault="00067152" w:rsidP="00067152">
      <w:pPr>
        <w:pStyle w:val="Teksttreci"/>
        <w:shd w:val="clear" w:color="auto" w:fill="auto"/>
        <w:spacing w:after="0" w:line="200" w:lineRule="atLeast"/>
        <w:ind w:left="80" w:right="4060" w:firstLine="0"/>
        <w:jc w:val="left"/>
        <w:rPr>
          <w:rFonts w:ascii="Times New Roman" w:hAnsi="Times New Roman" w:cs="Times New Roman"/>
          <w:sz w:val="24"/>
          <w:szCs w:val="24"/>
        </w:rPr>
      </w:pPr>
      <w:r w:rsidRPr="00622FED">
        <w:rPr>
          <w:rFonts w:ascii="Times New Roman" w:eastAsia="Times New Roman" w:hAnsi="Times New Roman" w:cs="Times New Roman"/>
          <w:sz w:val="24"/>
          <w:szCs w:val="24"/>
        </w:rPr>
        <w:t>……………………………………………………</w:t>
      </w:r>
      <w:r w:rsidRPr="00622FED">
        <w:rPr>
          <w:rFonts w:ascii="Times New Roman" w:hAnsi="Times New Roman" w:cs="Times New Roman"/>
          <w:sz w:val="24"/>
          <w:szCs w:val="24"/>
        </w:rPr>
        <w:t>..</w:t>
      </w:r>
    </w:p>
    <w:p w:rsidR="00067152" w:rsidRPr="00622FED" w:rsidRDefault="00067152" w:rsidP="00212F81">
      <w:pPr>
        <w:pStyle w:val="Teksttreci"/>
        <w:shd w:val="clear" w:color="auto" w:fill="auto"/>
        <w:spacing w:after="0" w:line="200" w:lineRule="atLeast"/>
        <w:ind w:left="80" w:firstLine="0"/>
        <w:jc w:val="left"/>
        <w:rPr>
          <w:rFonts w:ascii="Times New Roman" w:hAnsi="Times New Roman" w:cs="Times New Roman"/>
          <w:sz w:val="24"/>
          <w:szCs w:val="24"/>
        </w:rPr>
      </w:pPr>
      <w:r w:rsidRPr="00622FED">
        <w:rPr>
          <w:rFonts w:ascii="Times New Roman" w:hAnsi="Times New Roman" w:cs="Times New Roman"/>
          <w:sz w:val="24"/>
          <w:szCs w:val="24"/>
        </w:rPr>
        <w:t>NIP ……………………., REGON ………………</w:t>
      </w:r>
      <w:r w:rsidR="00212F81">
        <w:rPr>
          <w:rFonts w:ascii="Times New Roman" w:hAnsi="Times New Roman" w:cs="Times New Roman"/>
          <w:sz w:val="24"/>
          <w:szCs w:val="24"/>
        </w:rPr>
        <w:t>KRS ...........................</w:t>
      </w:r>
    </w:p>
    <w:p w:rsidR="00067152" w:rsidRPr="00622FED" w:rsidRDefault="00067152" w:rsidP="00067152">
      <w:pPr>
        <w:pStyle w:val="Teksttreci"/>
        <w:shd w:val="clear" w:color="auto" w:fill="auto"/>
        <w:spacing w:after="0" w:line="200" w:lineRule="atLeast"/>
        <w:ind w:left="420" w:hanging="340"/>
        <w:jc w:val="both"/>
        <w:rPr>
          <w:rFonts w:ascii="Times New Roman" w:hAnsi="Times New Roman" w:cs="Times New Roman"/>
          <w:sz w:val="24"/>
          <w:szCs w:val="24"/>
        </w:rPr>
      </w:pPr>
      <w:r w:rsidRPr="00622FED">
        <w:rPr>
          <w:rFonts w:ascii="Times New Roman" w:hAnsi="Times New Roman" w:cs="Times New Roman"/>
          <w:sz w:val="24"/>
          <w:szCs w:val="24"/>
        </w:rPr>
        <w:t>zwanym dalej Wykonawcą,</w:t>
      </w:r>
    </w:p>
    <w:p w:rsidR="00067152" w:rsidRPr="00622FED" w:rsidRDefault="00067152" w:rsidP="00067152">
      <w:pPr>
        <w:pStyle w:val="Teksttreci"/>
        <w:shd w:val="clear" w:color="auto" w:fill="auto"/>
        <w:tabs>
          <w:tab w:val="left" w:pos="272"/>
        </w:tabs>
        <w:spacing w:after="0" w:line="200" w:lineRule="atLeast"/>
        <w:ind w:left="420" w:hanging="340"/>
        <w:jc w:val="both"/>
        <w:rPr>
          <w:rFonts w:ascii="Times New Roman" w:hAnsi="Times New Roman" w:cs="Times New Roman"/>
          <w:sz w:val="24"/>
          <w:szCs w:val="24"/>
        </w:rPr>
      </w:pPr>
      <w:r w:rsidRPr="00622FED">
        <w:rPr>
          <w:rFonts w:ascii="Times New Roman" w:hAnsi="Times New Roman" w:cs="Times New Roman"/>
          <w:sz w:val="24"/>
          <w:szCs w:val="24"/>
        </w:rPr>
        <w:t>o</w:t>
      </w:r>
      <w:r w:rsidRPr="00622FED">
        <w:rPr>
          <w:rFonts w:ascii="Times New Roman" w:hAnsi="Times New Roman" w:cs="Times New Roman"/>
          <w:sz w:val="24"/>
          <w:szCs w:val="24"/>
        </w:rPr>
        <w:tab/>
        <w:t>następującej treści:</w:t>
      </w:r>
    </w:p>
    <w:p w:rsidR="00067152" w:rsidRDefault="00232997" w:rsidP="00067152">
      <w:pPr>
        <w:pStyle w:val="NormalnyWeb"/>
        <w:spacing w:after="240" w:afterAutospacing="0"/>
        <w:jc w:val="both"/>
      </w:pPr>
      <w:r w:rsidRPr="00067152">
        <w:t>zwanymi dalej również „Stronami”.</w:t>
      </w:r>
    </w:p>
    <w:p w:rsidR="0052750A" w:rsidRDefault="0052750A" w:rsidP="00067152">
      <w:pPr>
        <w:pStyle w:val="NormalnyWeb"/>
        <w:spacing w:after="240" w:afterAutospacing="0"/>
        <w:jc w:val="both"/>
      </w:pPr>
      <w:r>
        <w:t xml:space="preserve">Zadanie dofinansowane jest ze środków </w:t>
      </w:r>
      <w:r w:rsidR="00CA5795">
        <w:t>…………………………………………………</w:t>
      </w:r>
    </w:p>
    <w:p w:rsidR="005F2434" w:rsidRDefault="00067152" w:rsidP="005F2434">
      <w:pPr>
        <w:pStyle w:val="NormalnyWeb"/>
        <w:spacing w:before="0" w:beforeAutospacing="0" w:after="0" w:afterAutospacing="0"/>
        <w:jc w:val="center"/>
        <w:rPr>
          <w:b/>
          <w:bCs/>
        </w:rPr>
      </w:pPr>
      <w:r>
        <w:rPr>
          <w:b/>
          <w:bCs/>
        </w:rPr>
        <w:t xml:space="preserve">§ </w:t>
      </w:r>
      <w:r w:rsidR="00232997" w:rsidRPr="00067152">
        <w:rPr>
          <w:b/>
          <w:bCs/>
        </w:rPr>
        <w:t>1</w:t>
      </w:r>
    </w:p>
    <w:p w:rsidR="006E3CA0" w:rsidRPr="00630BBE" w:rsidRDefault="006E3CA0" w:rsidP="005F2434">
      <w:pPr>
        <w:pStyle w:val="NormalnyWeb"/>
        <w:spacing w:before="0" w:beforeAutospacing="0" w:after="0" w:afterAutospacing="0"/>
        <w:jc w:val="center"/>
        <w:rPr>
          <w:b/>
          <w:bCs/>
        </w:rPr>
      </w:pPr>
    </w:p>
    <w:p w:rsidR="00B233C1" w:rsidRPr="00EC27AB" w:rsidRDefault="00232997" w:rsidP="00092846">
      <w:pPr>
        <w:pStyle w:val="Akapitzlist"/>
        <w:numPr>
          <w:ilvl w:val="0"/>
          <w:numId w:val="36"/>
        </w:numPr>
        <w:spacing w:after="0" w:line="240" w:lineRule="auto"/>
        <w:ind w:left="284" w:hanging="284"/>
        <w:jc w:val="both"/>
        <w:rPr>
          <w:rFonts w:ascii="Times New Roman" w:hAnsi="Times New Roman" w:cs="Times New Roman"/>
          <w:sz w:val="24"/>
          <w:szCs w:val="24"/>
        </w:rPr>
      </w:pPr>
      <w:r w:rsidRPr="00EC27AB">
        <w:rPr>
          <w:rFonts w:ascii="Times New Roman" w:hAnsi="Times New Roman" w:cs="Times New Roman"/>
          <w:sz w:val="24"/>
          <w:szCs w:val="24"/>
        </w:rPr>
        <w:t>Zamawiający zleca, a Wykonawca przyjmuje do wy</w:t>
      </w:r>
      <w:r w:rsidR="002E1A39" w:rsidRPr="00EC27AB">
        <w:rPr>
          <w:rFonts w:ascii="Times New Roman" w:hAnsi="Times New Roman" w:cs="Times New Roman"/>
          <w:sz w:val="24"/>
          <w:szCs w:val="24"/>
        </w:rPr>
        <w:t xml:space="preserve">konania </w:t>
      </w:r>
      <w:r w:rsidR="00D82A20" w:rsidRPr="00EC27AB">
        <w:rPr>
          <w:rFonts w:ascii="Times New Roman" w:hAnsi="Times New Roman" w:cs="Times New Roman"/>
          <w:sz w:val="24"/>
          <w:szCs w:val="24"/>
        </w:rPr>
        <w:t xml:space="preserve"> zadanie pod nazwą</w:t>
      </w:r>
      <w:r w:rsidR="00A90537">
        <w:rPr>
          <w:rFonts w:ascii="Times New Roman" w:hAnsi="Times New Roman" w:cs="Times New Roman"/>
          <w:sz w:val="24"/>
          <w:szCs w:val="24"/>
        </w:rPr>
        <w:t xml:space="preserve"> </w:t>
      </w:r>
      <w:r w:rsidR="00A90537" w:rsidRPr="00A90537">
        <w:rPr>
          <w:rFonts w:ascii="Times New Roman" w:eastAsia="Times New Roman" w:hAnsi="Times New Roman" w:cs="Times New Roman"/>
          <w:b/>
          <w:sz w:val="24"/>
          <w:szCs w:val="24"/>
          <w:lang w:eastAsia="pl-PL"/>
        </w:rPr>
        <w:t xml:space="preserve">„Budowa </w:t>
      </w:r>
      <w:r w:rsidR="00377939">
        <w:rPr>
          <w:rFonts w:ascii="Times New Roman" w:eastAsia="Times New Roman" w:hAnsi="Times New Roman" w:cs="Times New Roman"/>
          <w:b/>
          <w:sz w:val="24"/>
          <w:szCs w:val="24"/>
          <w:lang w:eastAsia="pl-PL"/>
        </w:rPr>
        <w:t>stacjonarnego punktu selektywnej zbiórki odpadów komunalnych</w:t>
      </w:r>
      <w:r w:rsidR="00A90537" w:rsidRPr="00A90537">
        <w:rPr>
          <w:rFonts w:ascii="Times New Roman" w:eastAsia="Times New Roman" w:hAnsi="Times New Roman" w:cs="Times New Roman"/>
          <w:b/>
          <w:sz w:val="24"/>
          <w:szCs w:val="24"/>
          <w:lang w:eastAsia="pl-PL"/>
        </w:rPr>
        <w:t>”</w:t>
      </w:r>
      <w:r w:rsidR="00020C5C">
        <w:rPr>
          <w:rFonts w:ascii="Times New Roman" w:eastAsia="Times New Roman" w:hAnsi="Times New Roman" w:cs="Times New Roman"/>
          <w:b/>
          <w:sz w:val="24"/>
          <w:szCs w:val="24"/>
          <w:lang w:eastAsia="pl-PL"/>
        </w:rPr>
        <w:t xml:space="preserve"> </w:t>
      </w:r>
      <w:r w:rsidR="00D82A20" w:rsidRPr="00EC27AB">
        <w:rPr>
          <w:rFonts w:ascii="Times New Roman" w:hAnsi="Times New Roman" w:cs="Times New Roman"/>
          <w:sz w:val="24"/>
          <w:szCs w:val="24"/>
        </w:rPr>
        <w:t xml:space="preserve">w </w:t>
      </w:r>
      <w:r w:rsidR="00630BBE" w:rsidRPr="00EC27AB">
        <w:rPr>
          <w:rFonts w:ascii="Times New Roman" w:hAnsi="Times New Roman" w:cs="Times New Roman"/>
          <w:sz w:val="24"/>
          <w:szCs w:val="24"/>
        </w:rPr>
        <w:t>systemie</w:t>
      </w:r>
      <w:r w:rsidR="00D82A20" w:rsidRPr="00EC27AB">
        <w:rPr>
          <w:rFonts w:ascii="Times New Roman" w:hAnsi="Times New Roman" w:cs="Times New Roman"/>
          <w:sz w:val="24"/>
          <w:szCs w:val="24"/>
        </w:rPr>
        <w:t xml:space="preserve">  „zaprojektuj - </w:t>
      </w:r>
      <w:r w:rsidR="00377939">
        <w:rPr>
          <w:rFonts w:ascii="Times New Roman" w:hAnsi="Times New Roman" w:cs="Times New Roman"/>
          <w:sz w:val="24"/>
          <w:szCs w:val="24"/>
        </w:rPr>
        <w:t>wy</w:t>
      </w:r>
      <w:r w:rsidR="00D82A20" w:rsidRPr="00EC27AB">
        <w:rPr>
          <w:rFonts w:ascii="Times New Roman" w:hAnsi="Times New Roman" w:cs="Times New Roman"/>
          <w:sz w:val="24"/>
          <w:szCs w:val="24"/>
        </w:rPr>
        <w:t>buduj”</w:t>
      </w:r>
      <w:r w:rsidR="007D5903" w:rsidRPr="00EC27AB">
        <w:rPr>
          <w:rFonts w:ascii="Times New Roman" w:hAnsi="Times New Roman" w:cs="Times New Roman"/>
          <w:sz w:val="24"/>
          <w:szCs w:val="24"/>
        </w:rPr>
        <w:t xml:space="preserve">,  a także  wykonanie robót koniecznych </w:t>
      </w:r>
      <w:r w:rsidR="006E3CA0" w:rsidRPr="00EC27AB">
        <w:rPr>
          <w:rFonts w:ascii="Times New Roman" w:hAnsi="Times New Roman" w:cs="Times New Roman"/>
          <w:sz w:val="24"/>
          <w:szCs w:val="24"/>
        </w:rPr>
        <w:t xml:space="preserve">( lub niezbędnych) </w:t>
      </w:r>
      <w:r w:rsidR="007D5903" w:rsidRPr="00EC27AB">
        <w:rPr>
          <w:rFonts w:ascii="Times New Roman" w:hAnsi="Times New Roman" w:cs="Times New Roman"/>
          <w:sz w:val="24"/>
          <w:szCs w:val="24"/>
        </w:rPr>
        <w:t>do prawidło</w:t>
      </w:r>
      <w:r w:rsidR="00A90537">
        <w:rPr>
          <w:rFonts w:ascii="Times New Roman" w:hAnsi="Times New Roman" w:cs="Times New Roman"/>
          <w:sz w:val="24"/>
          <w:szCs w:val="24"/>
        </w:rPr>
        <w:t>wego wykonania przedmiotu umowy.</w:t>
      </w:r>
      <w:r w:rsidR="006B4FDA" w:rsidRPr="00EC27AB">
        <w:rPr>
          <w:rFonts w:ascii="Times New Roman" w:hAnsi="Times New Roman" w:cs="Times New Roman"/>
          <w:b/>
          <w:sz w:val="24"/>
          <w:szCs w:val="24"/>
        </w:rPr>
        <w:t xml:space="preserve"> </w:t>
      </w:r>
    </w:p>
    <w:p w:rsidR="00B46BF1" w:rsidRPr="00EC27AB" w:rsidRDefault="00B46BF1" w:rsidP="00B233C1">
      <w:pPr>
        <w:pStyle w:val="Akapitzlist"/>
        <w:spacing w:after="0" w:line="240" w:lineRule="auto"/>
        <w:ind w:left="284"/>
        <w:jc w:val="both"/>
        <w:rPr>
          <w:rFonts w:ascii="Times New Roman" w:hAnsi="Times New Roman" w:cs="Times New Roman"/>
          <w:sz w:val="24"/>
          <w:szCs w:val="24"/>
        </w:rPr>
      </w:pPr>
      <w:r w:rsidRPr="00EC27AB">
        <w:rPr>
          <w:rFonts w:ascii="Times New Roman" w:hAnsi="Times New Roman" w:cs="Times New Roman"/>
          <w:sz w:val="24"/>
          <w:szCs w:val="24"/>
        </w:rPr>
        <w:t>Szczegółowy przedmiot zamówienia opisuje SWZ</w:t>
      </w:r>
      <w:r w:rsidR="00EC27AB">
        <w:rPr>
          <w:rFonts w:ascii="Times New Roman" w:hAnsi="Times New Roman" w:cs="Times New Roman"/>
          <w:sz w:val="24"/>
          <w:szCs w:val="24"/>
        </w:rPr>
        <w:t xml:space="preserve"> wraz z załącznikami </w:t>
      </w:r>
      <w:r w:rsidRPr="00EC27AB">
        <w:rPr>
          <w:rFonts w:ascii="Times New Roman" w:hAnsi="Times New Roman" w:cs="Times New Roman"/>
          <w:sz w:val="24"/>
          <w:szCs w:val="24"/>
        </w:rPr>
        <w:t xml:space="preserve"> oraz załączony do niej program funkcjonalno-użytkowy, które stanowią integralne części niniejszej umowy.  </w:t>
      </w:r>
    </w:p>
    <w:p w:rsidR="00212F81" w:rsidRPr="00EC27AB" w:rsidRDefault="00232997" w:rsidP="00630BBE">
      <w:pPr>
        <w:spacing w:after="0" w:line="240" w:lineRule="auto"/>
        <w:rPr>
          <w:rFonts w:ascii="Times New Roman" w:hAnsi="Times New Roman" w:cs="Times New Roman"/>
          <w:sz w:val="24"/>
          <w:szCs w:val="24"/>
        </w:rPr>
      </w:pPr>
      <w:r w:rsidRPr="00EC27AB">
        <w:rPr>
          <w:rFonts w:ascii="Times New Roman" w:hAnsi="Times New Roman" w:cs="Times New Roman"/>
          <w:sz w:val="24"/>
          <w:szCs w:val="24"/>
        </w:rPr>
        <w:t>2. Przedmiot</w:t>
      </w:r>
      <w:r w:rsidR="00C16557" w:rsidRPr="00EC27AB">
        <w:rPr>
          <w:rFonts w:ascii="Times New Roman" w:hAnsi="Times New Roman" w:cs="Times New Roman"/>
          <w:sz w:val="24"/>
          <w:szCs w:val="24"/>
        </w:rPr>
        <w:t>em</w:t>
      </w:r>
      <w:r w:rsidRPr="00EC27AB">
        <w:rPr>
          <w:rFonts w:ascii="Times New Roman" w:hAnsi="Times New Roman" w:cs="Times New Roman"/>
          <w:sz w:val="24"/>
          <w:szCs w:val="24"/>
        </w:rPr>
        <w:t xml:space="preserve"> umowy jest</w:t>
      </w:r>
      <w:r w:rsidR="00785943">
        <w:rPr>
          <w:rFonts w:ascii="Times New Roman" w:hAnsi="Times New Roman" w:cs="Times New Roman"/>
          <w:sz w:val="24"/>
          <w:szCs w:val="24"/>
        </w:rPr>
        <w:t xml:space="preserve"> w szczególności</w:t>
      </w:r>
      <w:r w:rsidRPr="00EC27AB">
        <w:rPr>
          <w:rFonts w:ascii="Times New Roman" w:hAnsi="Times New Roman" w:cs="Times New Roman"/>
          <w:sz w:val="24"/>
          <w:szCs w:val="24"/>
        </w:rPr>
        <w:t>:</w:t>
      </w:r>
    </w:p>
    <w:p w:rsidR="008A1F81" w:rsidRPr="008A1F81" w:rsidRDefault="008A1F81" w:rsidP="008A1F81">
      <w:pPr>
        <w:numPr>
          <w:ilvl w:val="0"/>
          <w:numId w:val="45"/>
        </w:numPr>
        <w:spacing w:after="0" w:line="240" w:lineRule="auto"/>
        <w:jc w:val="both"/>
        <w:rPr>
          <w:rFonts w:ascii="Times New Roman" w:eastAsia="Times New Roman" w:hAnsi="Times New Roman" w:cs="Times New Roman"/>
          <w:sz w:val="24"/>
          <w:szCs w:val="24"/>
          <w:lang w:eastAsia="pl-PL"/>
        </w:rPr>
      </w:pPr>
      <w:r w:rsidRPr="008A1F81">
        <w:rPr>
          <w:rFonts w:ascii="Times New Roman" w:eastAsia="Times New Roman" w:hAnsi="Times New Roman" w:cs="Times New Roman"/>
          <w:sz w:val="24"/>
          <w:szCs w:val="24"/>
          <w:lang w:eastAsia="pl-PL"/>
        </w:rPr>
        <w:t>wykonanie dokumentacji projektowej na podstawie Programu funkcjonalno-użytkowego (PFU) oraz uzyskanie wszelkich niezbędnych decyzji administracyjnych, pozwoleń, opinii, uzgodnień i sprawdzeń, w tym prawomocnej decyzji o pozwoleniu na budowę  umożliwiające</w:t>
      </w:r>
      <w:r>
        <w:rPr>
          <w:rFonts w:ascii="Times New Roman" w:eastAsia="Times New Roman" w:hAnsi="Times New Roman" w:cs="Times New Roman"/>
          <w:sz w:val="24"/>
          <w:szCs w:val="24"/>
          <w:lang w:eastAsia="pl-PL"/>
        </w:rPr>
        <w:t>j rozpoczęcie robót budowlanych,</w:t>
      </w:r>
      <w:r w:rsidRPr="008A1F81">
        <w:rPr>
          <w:rFonts w:ascii="Times New Roman" w:eastAsia="Times New Roman" w:hAnsi="Times New Roman" w:cs="Times New Roman"/>
          <w:iCs/>
          <w:color w:val="FF0000"/>
          <w:sz w:val="24"/>
          <w:szCs w:val="24"/>
          <w:lang w:eastAsia="pl-PL"/>
        </w:rPr>
        <w:t xml:space="preserve">            </w:t>
      </w:r>
    </w:p>
    <w:p w:rsidR="008A1F81" w:rsidRPr="008A1F81" w:rsidRDefault="008A1F81" w:rsidP="008A1F81">
      <w:pPr>
        <w:numPr>
          <w:ilvl w:val="0"/>
          <w:numId w:val="45"/>
        </w:numPr>
        <w:spacing w:after="0" w:line="240" w:lineRule="auto"/>
        <w:jc w:val="both"/>
        <w:rPr>
          <w:rFonts w:ascii="Times New Roman" w:eastAsia="Times New Roman" w:hAnsi="Times New Roman" w:cs="Times New Roman"/>
          <w:sz w:val="24"/>
          <w:szCs w:val="24"/>
          <w:lang w:eastAsia="pl-PL"/>
        </w:rPr>
      </w:pPr>
      <w:r w:rsidRPr="008A1F81">
        <w:rPr>
          <w:rFonts w:ascii="Times New Roman" w:eastAsia="Calibri" w:hAnsi="Times New Roman" w:cs="Times New Roman"/>
          <w:sz w:val="24"/>
          <w:szCs w:val="24"/>
        </w:rPr>
        <w:t>wykonanie robót budowlanych na podstawie  własnego   projektu Wykonawcy, zaakceptowanego przez Zamawiającego i uzyskanie pozwolenia na użytkowanie obiektu jeżeli będzie wymagane, które obejmują między innymi:</w:t>
      </w:r>
    </w:p>
    <w:p w:rsidR="008A1F81" w:rsidRPr="008A1F81" w:rsidRDefault="008A1F81" w:rsidP="008A1F81">
      <w:pPr>
        <w:spacing w:after="0" w:line="240" w:lineRule="auto"/>
        <w:ind w:left="720"/>
        <w:jc w:val="both"/>
        <w:rPr>
          <w:rFonts w:ascii="Times New Roman" w:eastAsia="Times New Roman" w:hAnsi="Times New Roman" w:cs="Times New Roman"/>
          <w:sz w:val="24"/>
          <w:szCs w:val="24"/>
          <w:lang w:eastAsia="pl-PL"/>
        </w:rPr>
      </w:pPr>
      <w:r w:rsidRPr="008A1F81">
        <w:rPr>
          <w:rFonts w:ascii="Times New Roman" w:eastAsia="Calibri" w:hAnsi="Times New Roman" w:cs="Times New Roman"/>
          <w:sz w:val="24"/>
          <w:szCs w:val="24"/>
        </w:rPr>
        <w:t>w</w:t>
      </w:r>
      <w:r w:rsidRPr="008A1F81">
        <w:rPr>
          <w:rFonts w:ascii="Times New Roman" w:eastAsia="Times New Roman" w:hAnsi="Times New Roman" w:cs="Times New Roman"/>
          <w:sz w:val="24"/>
          <w:szCs w:val="24"/>
          <w:lang w:eastAsia="pl-PL"/>
        </w:rPr>
        <w:t>ybudowanie  infrastruktury technicznej w tym; parkingu, ścieżki edukacyjnej, placu manewrowego ze zjazdem na drogę, przebudowę drogi i zjazdu od bramy wjazdowej do drogi gminnej ul. Ceglanej w Rybarzowicach, uzbrojenie terenu, odwodnienie terenu,  wykonanie instalacji, fundamentów pod kontenery, ogrodzenia, oświetlenia, wykonanie terenów zielonych, zabezpieczenie środowiska gruntowo – wodnego, wykonanie wizyjnego  systemu kontroli.</w:t>
      </w:r>
    </w:p>
    <w:p w:rsidR="008A1F81" w:rsidRPr="008A1F81" w:rsidRDefault="008A1F81" w:rsidP="008A1F81">
      <w:pPr>
        <w:numPr>
          <w:ilvl w:val="0"/>
          <w:numId w:val="45"/>
        </w:numPr>
        <w:suppressAutoHyphens/>
        <w:spacing w:after="0" w:line="240" w:lineRule="auto"/>
        <w:jc w:val="both"/>
        <w:rPr>
          <w:rFonts w:ascii="Times New Roman" w:eastAsia="Times New Roman" w:hAnsi="Times New Roman" w:cs="Times New Roman"/>
          <w:sz w:val="24"/>
          <w:szCs w:val="24"/>
          <w:lang w:eastAsia="pl-PL"/>
        </w:rPr>
      </w:pPr>
      <w:r w:rsidRPr="008A1F81">
        <w:rPr>
          <w:rFonts w:ascii="Times New Roman" w:eastAsia="Times New Roman" w:hAnsi="Times New Roman" w:cs="Times New Roman"/>
          <w:sz w:val="24"/>
          <w:szCs w:val="24"/>
          <w:lang w:eastAsia="pl-PL"/>
        </w:rPr>
        <w:t xml:space="preserve">wyposażenie obiektu </w:t>
      </w:r>
    </w:p>
    <w:p w:rsidR="008A1F81" w:rsidRPr="008A1F81" w:rsidRDefault="008A1F81" w:rsidP="008A1F81">
      <w:pPr>
        <w:numPr>
          <w:ilvl w:val="0"/>
          <w:numId w:val="45"/>
        </w:numPr>
        <w:suppressAutoHyphens/>
        <w:spacing w:after="0" w:line="240" w:lineRule="auto"/>
        <w:jc w:val="both"/>
        <w:rPr>
          <w:rFonts w:ascii="Times New Roman" w:eastAsia="Times New Roman" w:hAnsi="Times New Roman" w:cs="Times New Roman"/>
          <w:sz w:val="24"/>
          <w:szCs w:val="24"/>
          <w:lang w:eastAsia="pl-PL"/>
        </w:rPr>
      </w:pPr>
      <w:r w:rsidRPr="008A1F81">
        <w:rPr>
          <w:rFonts w:ascii="Times New Roman" w:eastAsia="Calibri" w:hAnsi="Times New Roman" w:cs="Times New Roman"/>
          <w:sz w:val="24"/>
          <w:szCs w:val="24"/>
        </w:rPr>
        <w:t>sprawowanie nadzoru autorskiego.</w:t>
      </w:r>
      <w:r w:rsidRPr="008A1F81">
        <w:rPr>
          <w:rFonts w:ascii="Times New Roman" w:eastAsia="Times New Roman" w:hAnsi="Times New Roman" w:cs="Times New Roman"/>
          <w:iCs/>
          <w:color w:val="FF0000"/>
          <w:sz w:val="24"/>
          <w:szCs w:val="24"/>
          <w:lang w:eastAsia="pl-PL"/>
        </w:rPr>
        <w:t xml:space="preserve">            </w:t>
      </w:r>
    </w:p>
    <w:p w:rsidR="00212F81" w:rsidRPr="00C81B54" w:rsidRDefault="00212F81" w:rsidP="008A1F81">
      <w:pPr>
        <w:pStyle w:val="Tekstpodstawowy2"/>
        <w:tabs>
          <w:tab w:val="left" w:pos="680"/>
        </w:tabs>
        <w:ind w:left="426"/>
        <w:jc w:val="both"/>
        <w:rPr>
          <w:szCs w:val="24"/>
        </w:rPr>
      </w:pPr>
      <w:r w:rsidRPr="00C81B54">
        <w:rPr>
          <w:szCs w:val="24"/>
        </w:rPr>
        <w:lastRenderedPageBreak/>
        <w:t>Wykonawca sporządza dokumentacje projektową zgodnie z Programem funkcjonalno-użytkowego (PFU)</w:t>
      </w:r>
      <w:r w:rsidR="00124C0B" w:rsidRPr="00C81B54">
        <w:rPr>
          <w:szCs w:val="24"/>
        </w:rPr>
        <w:t xml:space="preserve"> s</w:t>
      </w:r>
      <w:r w:rsidRPr="00C81B54">
        <w:rPr>
          <w:szCs w:val="24"/>
        </w:rPr>
        <w:t>tanowiąc</w:t>
      </w:r>
      <w:r w:rsidR="00124C0B" w:rsidRPr="00C81B54">
        <w:rPr>
          <w:szCs w:val="24"/>
        </w:rPr>
        <w:t>ym</w:t>
      </w:r>
      <w:r w:rsidRPr="00C81B54">
        <w:rPr>
          <w:szCs w:val="24"/>
        </w:rPr>
        <w:t xml:space="preserve"> załącznik do SWZ.</w:t>
      </w:r>
    </w:p>
    <w:p w:rsidR="0028302A" w:rsidRPr="009C1B29" w:rsidRDefault="008A1F81" w:rsidP="00377939">
      <w:pPr>
        <w:pStyle w:val="NormalnyWeb"/>
        <w:spacing w:before="0" w:beforeAutospacing="0" w:after="0" w:afterAutospacing="0"/>
        <w:ind w:left="426" w:hanging="426"/>
        <w:jc w:val="both"/>
      </w:pPr>
      <w:r>
        <w:t>3</w:t>
      </w:r>
      <w:r w:rsidR="00232997" w:rsidRPr="00067152">
        <w:t xml:space="preserve">. Przedmiot umowy będzie wykonany z należytą starannością, zgodnie z zasadami </w:t>
      </w:r>
      <w:r w:rsidR="00232997" w:rsidRPr="00A77E93">
        <w:t xml:space="preserve">współczesnej wiedzy technicznej, normami i obowiązującymi na dzień odbioru </w:t>
      </w:r>
      <w:r w:rsidR="00232997" w:rsidRPr="009C1B29">
        <w:t xml:space="preserve">przedmiotu umowy przepisami. </w:t>
      </w:r>
    </w:p>
    <w:p w:rsidR="00377939" w:rsidRPr="009C1B29" w:rsidRDefault="00377939" w:rsidP="0028302A">
      <w:pPr>
        <w:pStyle w:val="NormalnyWeb"/>
        <w:spacing w:before="0" w:beforeAutospacing="0" w:after="0" w:afterAutospacing="0"/>
        <w:jc w:val="center"/>
        <w:rPr>
          <w:b/>
          <w:bCs/>
        </w:rPr>
      </w:pPr>
    </w:p>
    <w:p w:rsidR="0028302A" w:rsidRPr="009C1B29" w:rsidRDefault="0028302A" w:rsidP="0028302A">
      <w:pPr>
        <w:pStyle w:val="NormalnyWeb"/>
        <w:spacing w:before="0" w:beforeAutospacing="0" w:after="0" w:afterAutospacing="0"/>
        <w:jc w:val="center"/>
        <w:rPr>
          <w:b/>
          <w:bCs/>
        </w:rPr>
      </w:pPr>
      <w:r w:rsidRPr="009C1B29">
        <w:rPr>
          <w:b/>
          <w:bCs/>
        </w:rPr>
        <w:t>§2</w:t>
      </w:r>
    </w:p>
    <w:p w:rsidR="003F3E30" w:rsidRPr="009C1B29" w:rsidRDefault="00212F81" w:rsidP="00B233C1">
      <w:pPr>
        <w:pStyle w:val="Akapitzlist"/>
        <w:numPr>
          <w:ilvl w:val="0"/>
          <w:numId w:val="1"/>
        </w:numPr>
        <w:spacing w:after="0" w:line="240" w:lineRule="auto"/>
        <w:ind w:left="284" w:hanging="284"/>
        <w:jc w:val="both"/>
        <w:rPr>
          <w:rFonts w:ascii="Times New Roman" w:eastAsiaTheme="minorEastAsia" w:hAnsi="Times New Roman" w:cs="Times New Roman"/>
          <w:sz w:val="24"/>
          <w:szCs w:val="24"/>
          <w:lang w:eastAsia="pl-PL"/>
        </w:rPr>
      </w:pPr>
      <w:r w:rsidRPr="009C1B29">
        <w:rPr>
          <w:rFonts w:ascii="Times New Roman" w:eastAsiaTheme="minorEastAsia" w:hAnsi="Times New Roman" w:cs="Times New Roman"/>
          <w:sz w:val="24"/>
          <w:szCs w:val="24"/>
          <w:lang w:eastAsia="pl-PL"/>
        </w:rPr>
        <w:t xml:space="preserve">Termin wykonania przedmiotu umowy ustala się do </w:t>
      </w:r>
      <w:r w:rsidR="00377939" w:rsidRPr="009C1B29">
        <w:rPr>
          <w:rFonts w:ascii="Times New Roman" w:eastAsiaTheme="minorEastAsia" w:hAnsi="Times New Roman" w:cs="Times New Roman"/>
          <w:b/>
          <w:sz w:val="24"/>
          <w:szCs w:val="24"/>
          <w:lang w:eastAsia="pl-PL"/>
        </w:rPr>
        <w:t>31.05.2023r.</w:t>
      </w:r>
    </w:p>
    <w:p w:rsidR="00377939" w:rsidRPr="009C1B29" w:rsidRDefault="005039C1" w:rsidP="00377939">
      <w:pPr>
        <w:pStyle w:val="Akapitzlist"/>
        <w:numPr>
          <w:ilvl w:val="0"/>
          <w:numId w:val="1"/>
        </w:numPr>
        <w:spacing w:after="0" w:line="240" w:lineRule="auto"/>
        <w:ind w:left="284" w:hanging="284"/>
        <w:jc w:val="both"/>
        <w:rPr>
          <w:rFonts w:ascii="Times New Roman" w:eastAsiaTheme="minorEastAsia" w:hAnsi="Times New Roman" w:cs="Times New Roman"/>
          <w:sz w:val="24"/>
          <w:szCs w:val="24"/>
          <w:lang w:eastAsia="pl-PL"/>
        </w:rPr>
      </w:pPr>
      <w:r w:rsidRPr="009C1B29">
        <w:rPr>
          <w:rFonts w:ascii="Times New Roman" w:hAnsi="Times New Roman" w:cs="Times New Roman"/>
          <w:sz w:val="24"/>
          <w:szCs w:val="24"/>
        </w:rPr>
        <w:t>Wykonawca zobowiązany jest do opracowania i przedłożenia Zamawiającemu -  do zatwierdzenia - harmonogramu rzeczowo-terminowo-finansowego w terminie do 7 dni od daty podpisania umowy. Harmonogram musi zawierać wszelkie koszty składające się na cenę oferty, niezbędne do zrealizowania zamówienia, z podziałem na poszczególne etapy, które mogą stanowić osobny element odbioru częściowego z uwzględnieniem terminów realizacji każdego z tych elementów.</w:t>
      </w:r>
      <w:r w:rsidR="00943EA4" w:rsidRPr="009C1B29">
        <w:rPr>
          <w:rFonts w:ascii="Times New Roman" w:hAnsi="Times New Roman" w:cs="Times New Roman"/>
          <w:sz w:val="24"/>
          <w:szCs w:val="24"/>
        </w:rPr>
        <w:t xml:space="preserve"> Strony postanawiają harmonogram dołączyć do umowy jako załącznik.</w:t>
      </w:r>
    </w:p>
    <w:p w:rsidR="00377939" w:rsidRPr="009C1B29" w:rsidRDefault="005039C1" w:rsidP="00377939">
      <w:pPr>
        <w:pStyle w:val="Akapitzlist"/>
        <w:numPr>
          <w:ilvl w:val="0"/>
          <w:numId w:val="1"/>
        </w:numPr>
        <w:spacing w:after="0" w:line="240" w:lineRule="auto"/>
        <w:ind w:left="284" w:hanging="284"/>
        <w:jc w:val="both"/>
        <w:rPr>
          <w:rFonts w:ascii="Times New Roman" w:eastAsiaTheme="minorEastAsia" w:hAnsi="Times New Roman" w:cs="Times New Roman"/>
          <w:sz w:val="24"/>
          <w:szCs w:val="24"/>
          <w:lang w:eastAsia="pl-PL"/>
        </w:rPr>
      </w:pPr>
      <w:r w:rsidRPr="009C1B29">
        <w:rPr>
          <w:rFonts w:ascii="Times New Roman" w:hAnsi="Times New Roman" w:cs="Times New Roman"/>
          <w:sz w:val="24"/>
          <w:szCs w:val="24"/>
        </w:rPr>
        <w:t>Wykonawcę obowiązuje konieczność zgłaszania Zamawiającemu każdorazowej zmiany harmonogramu .</w:t>
      </w:r>
      <w:r w:rsidR="00943EA4" w:rsidRPr="009C1B29">
        <w:rPr>
          <w:rFonts w:ascii="Times New Roman" w:hAnsi="Times New Roman" w:cs="Times New Roman"/>
          <w:sz w:val="24"/>
          <w:szCs w:val="24"/>
        </w:rPr>
        <w:t xml:space="preserve"> </w:t>
      </w:r>
      <w:r w:rsidR="00323ED3" w:rsidRPr="009C1B29">
        <w:rPr>
          <w:rFonts w:ascii="Times New Roman" w:hAnsi="Times New Roman" w:cs="Times New Roman"/>
          <w:sz w:val="24"/>
          <w:szCs w:val="24"/>
        </w:rPr>
        <w:t xml:space="preserve">Zmiana harmonogramu nie wymaga </w:t>
      </w:r>
      <w:r w:rsidR="001E1248" w:rsidRPr="009C1B29">
        <w:rPr>
          <w:rFonts w:ascii="Times New Roman" w:hAnsi="Times New Roman" w:cs="Times New Roman"/>
          <w:sz w:val="24"/>
          <w:szCs w:val="24"/>
        </w:rPr>
        <w:t>podpisania przez Strony aneksu do umowy.</w:t>
      </w:r>
    </w:p>
    <w:p w:rsidR="006D6E9D" w:rsidRPr="009C1B29" w:rsidRDefault="006D6E9D" w:rsidP="005F2434">
      <w:pPr>
        <w:pStyle w:val="NormalnyWeb"/>
        <w:spacing w:before="0" w:beforeAutospacing="0" w:after="0" w:afterAutospacing="0"/>
        <w:ind w:left="284"/>
        <w:jc w:val="both"/>
      </w:pPr>
    </w:p>
    <w:p w:rsidR="006D6E9D" w:rsidRDefault="006D6E9D" w:rsidP="006D6E9D">
      <w:pPr>
        <w:pStyle w:val="NormalnyWeb"/>
        <w:spacing w:before="0" w:beforeAutospacing="0" w:after="0" w:afterAutospacing="0"/>
        <w:jc w:val="center"/>
        <w:rPr>
          <w:b/>
          <w:bCs/>
        </w:rPr>
      </w:pPr>
      <w:r>
        <w:rPr>
          <w:b/>
          <w:bCs/>
        </w:rPr>
        <w:t>§ 3</w:t>
      </w:r>
    </w:p>
    <w:p w:rsidR="006D6E9D" w:rsidRPr="006221D6" w:rsidRDefault="00232997" w:rsidP="00905FB4">
      <w:pPr>
        <w:pStyle w:val="NormalnyWeb"/>
        <w:numPr>
          <w:ilvl w:val="0"/>
          <w:numId w:val="44"/>
        </w:numPr>
        <w:spacing w:before="0" w:beforeAutospacing="0" w:after="0" w:afterAutospacing="0"/>
        <w:ind w:left="426"/>
        <w:jc w:val="both"/>
      </w:pPr>
      <w:r w:rsidRPr="00067152">
        <w:t xml:space="preserve">Strony ustalają, że obowiązującą ich formą wynagrodzenia zgodnie </w:t>
      </w:r>
      <w:r w:rsidRPr="00037788">
        <w:t xml:space="preserve">ze Specyfikacją  Warunków Zamówienia oraz </w:t>
      </w:r>
      <w:r w:rsidR="00037788" w:rsidRPr="00037788">
        <w:t xml:space="preserve"> </w:t>
      </w:r>
      <w:r w:rsidRPr="00067152">
        <w:t xml:space="preserve">wybraną w trybie przetargu ofertą Wykonawcy za </w:t>
      </w:r>
      <w:r w:rsidRPr="006221D6">
        <w:t>wykonanie przedmiotu umowy będzie wynagr</w:t>
      </w:r>
      <w:r w:rsidR="00F4741F" w:rsidRPr="006221D6">
        <w:t xml:space="preserve">odzenie ryczałtowe w wysokości </w:t>
      </w:r>
      <w:r w:rsidRPr="006221D6">
        <w:rPr>
          <w:iCs/>
        </w:rPr>
        <w:t xml:space="preserve">brutto: </w:t>
      </w:r>
      <w:r w:rsidR="00F4741F" w:rsidRPr="006221D6">
        <w:rPr>
          <w:iCs/>
        </w:rPr>
        <w:t>.......................................</w:t>
      </w:r>
      <w:r w:rsidRPr="006221D6">
        <w:rPr>
          <w:iCs/>
        </w:rPr>
        <w:t>zł, (słownie:</w:t>
      </w:r>
      <w:r w:rsidR="00F4741F" w:rsidRPr="006221D6">
        <w:rPr>
          <w:iCs/>
        </w:rPr>
        <w:t>................</w:t>
      </w:r>
      <w:r w:rsidR="00905FB4">
        <w:rPr>
          <w:iCs/>
        </w:rPr>
        <w:t>...............................</w:t>
      </w:r>
      <w:r w:rsidR="00F4741F" w:rsidRPr="006221D6">
        <w:rPr>
          <w:iCs/>
        </w:rPr>
        <w:t>..................................</w:t>
      </w:r>
      <w:r w:rsidRPr="006221D6">
        <w:rPr>
          <w:iCs/>
        </w:rPr>
        <w:t xml:space="preserve"> </w:t>
      </w:r>
      <w:r w:rsidR="006D6E9D" w:rsidRPr="006221D6">
        <w:t>)</w:t>
      </w:r>
      <w:r w:rsidR="00A77E93" w:rsidRPr="006221D6">
        <w:t>.</w:t>
      </w:r>
    </w:p>
    <w:p w:rsidR="006D6E9D" w:rsidRPr="006221D6" w:rsidRDefault="00232997" w:rsidP="006A7ECA">
      <w:pPr>
        <w:pStyle w:val="NormalnyWeb"/>
        <w:numPr>
          <w:ilvl w:val="0"/>
          <w:numId w:val="2"/>
        </w:numPr>
        <w:spacing w:before="0" w:beforeAutospacing="0" w:after="0" w:afterAutospacing="0"/>
        <w:ind w:left="426" w:hanging="426"/>
        <w:jc w:val="both"/>
      </w:pPr>
      <w:r w:rsidRPr="006221D6">
        <w:t>Ilekroć w umowie jest mowa o wynagrodzeniu należy przez to rozumieć wynagrodzenie brutto za całość przedmiotu umowy, określone w ust. 1</w:t>
      </w:r>
      <w:r w:rsidR="00037788" w:rsidRPr="006221D6">
        <w:t>.</w:t>
      </w:r>
      <w:r w:rsidRPr="006221D6">
        <w:t xml:space="preserve"> </w:t>
      </w:r>
    </w:p>
    <w:p w:rsidR="006D6E9D" w:rsidRDefault="00232997" w:rsidP="006A7ECA">
      <w:pPr>
        <w:pStyle w:val="NormalnyWeb"/>
        <w:numPr>
          <w:ilvl w:val="0"/>
          <w:numId w:val="2"/>
        </w:numPr>
        <w:spacing w:before="0" w:beforeAutospacing="0" w:after="0" w:afterAutospacing="0"/>
        <w:ind w:left="426" w:hanging="426"/>
        <w:jc w:val="both"/>
      </w:pPr>
      <w:r w:rsidRPr="006221D6">
        <w:t xml:space="preserve">Wynagrodzenie ryczałtowe </w:t>
      </w:r>
      <w:r w:rsidRPr="00067152">
        <w:t xml:space="preserve">stanowi całość wynagrodzenia za przedmiot niniejszej urnowy, jest niezmienne i zawiera wszystkie koszty związane z wykonaniem przedmiotu umowy, z zastrzeżeniem ust. </w:t>
      </w:r>
      <w:r w:rsidRPr="006D6E9D">
        <w:rPr>
          <w:iCs/>
        </w:rPr>
        <w:t>5.</w:t>
      </w:r>
    </w:p>
    <w:p w:rsidR="006D6E9D" w:rsidRDefault="00232997" w:rsidP="006A7ECA">
      <w:pPr>
        <w:pStyle w:val="NormalnyWeb"/>
        <w:numPr>
          <w:ilvl w:val="0"/>
          <w:numId w:val="2"/>
        </w:numPr>
        <w:spacing w:before="0" w:beforeAutospacing="0" w:after="0" w:afterAutospacing="0"/>
        <w:ind w:left="426" w:hanging="426"/>
        <w:jc w:val="both"/>
      </w:pPr>
      <w:r w:rsidRPr="00067152">
        <w:t xml:space="preserve">Przyjęta stawka VAT do ustalenia wynagrodzenia ryczałtowego (brutto) określonego w ust. </w:t>
      </w:r>
      <w:r w:rsidR="006D6E9D">
        <w:t>i</w:t>
      </w:r>
      <w:r w:rsidRPr="00067152">
        <w:t xml:space="preserve"> ustalona została w oparciu o przepisy o podatku od towarów i usług obowiązujące w dniu złożenia oferty. </w:t>
      </w:r>
    </w:p>
    <w:p w:rsidR="006D6E9D" w:rsidRDefault="00232997" w:rsidP="006A7ECA">
      <w:pPr>
        <w:pStyle w:val="NormalnyWeb"/>
        <w:numPr>
          <w:ilvl w:val="0"/>
          <w:numId w:val="2"/>
        </w:numPr>
        <w:spacing w:before="0" w:beforeAutospacing="0" w:after="0" w:afterAutospacing="0"/>
        <w:ind w:left="426" w:hanging="426"/>
        <w:jc w:val="both"/>
      </w:pPr>
      <w:r w:rsidRPr="00067152">
        <w:t xml:space="preserve">W przypadku ustawowej zmiany stawek podatku od towarów i usług w trakcie realizacji umowy </w:t>
      </w:r>
      <w:r w:rsidR="006D6E9D">
        <w:t>-</w:t>
      </w:r>
      <w:r w:rsidRPr="00067152">
        <w:t xml:space="preserve"> w zakresie niezrealizowanej części przedmiotu umowy wynagrodzenie ryczałtowe (brutto) zostanie odpowiednio zmodyfikowane.</w:t>
      </w:r>
    </w:p>
    <w:p w:rsidR="006D6E9D" w:rsidRDefault="00232997" w:rsidP="006A7ECA">
      <w:pPr>
        <w:pStyle w:val="NormalnyWeb"/>
        <w:numPr>
          <w:ilvl w:val="0"/>
          <w:numId w:val="2"/>
        </w:numPr>
        <w:spacing w:before="0" w:beforeAutospacing="0" w:after="0" w:afterAutospacing="0"/>
        <w:ind w:left="426" w:hanging="426"/>
        <w:jc w:val="both"/>
      </w:pPr>
      <w:r w:rsidRPr="00067152">
        <w:t>Przy wystawianiu faktur zostanie zastosowana stawka podatku od towarów i usług obowiązująca w dniu jej wystawienia (w dniu pow</w:t>
      </w:r>
      <w:r w:rsidR="006D6E9D">
        <w:t>stania obowiązku podatkowego).</w:t>
      </w:r>
    </w:p>
    <w:p w:rsidR="00B15DF8" w:rsidRDefault="00B15DF8" w:rsidP="006A7ECA">
      <w:pPr>
        <w:pStyle w:val="Tekstpodstawowy"/>
        <w:widowControl w:val="0"/>
        <w:numPr>
          <w:ilvl w:val="0"/>
          <w:numId w:val="2"/>
        </w:numPr>
        <w:tabs>
          <w:tab w:val="left" w:pos="360"/>
        </w:tabs>
        <w:suppressAutoHyphens/>
        <w:spacing w:after="0"/>
        <w:ind w:left="426" w:hanging="426"/>
        <w:jc w:val="both"/>
        <w:rPr>
          <w:sz w:val="24"/>
          <w:szCs w:val="24"/>
        </w:rPr>
      </w:pPr>
      <w:r>
        <w:rPr>
          <w:sz w:val="24"/>
          <w:szCs w:val="24"/>
        </w:rPr>
        <w:t>Wykonawca nie może bez pisemnej – pod rygorem nieważności -  i uprzedniej zgody Zamawiającego przenieść na osobę trzecią żadnej wierzytelności wynikającej z niniejszej umowy .</w:t>
      </w:r>
    </w:p>
    <w:p w:rsidR="006D6E9D" w:rsidRPr="00C867A9" w:rsidRDefault="00232997" w:rsidP="006A7ECA">
      <w:pPr>
        <w:pStyle w:val="NormalnyWeb"/>
        <w:numPr>
          <w:ilvl w:val="0"/>
          <w:numId w:val="2"/>
        </w:numPr>
        <w:spacing w:before="0" w:beforeAutospacing="0" w:after="0" w:afterAutospacing="0"/>
        <w:ind w:left="426" w:hanging="426"/>
        <w:jc w:val="both"/>
      </w:pPr>
      <w:r w:rsidRPr="00C867A9">
        <w:t>Rozliczenie Wykonawcy za roboty budowlane będzie się odbywało na podstawie faktur przejściowych i faktury końcowej.</w:t>
      </w:r>
    </w:p>
    <w:p w:rsidR="00905FB4" w:rsidRPr="009C1B29" w:rsidRDefault="00232997" w:rsidP="00905FB4">
      <w:pPr>
        <w:pStyle w:val="NormalnyWeb"/>
        <w:numPr>
          <w:ilvl w:val="0"/>
          <w:numId w:val="2"/>
        </w:numPr>
        <w:spacing w:before="0" w:beforeAutospacing="0" w:after="0" w:afterAutospacing="0"/>
        <w:ind w:left="426" w:hanging="426"/>
        <w:jc w:val="both"/>
      </w:pPr>
      <w:r w:rsidRPr="009C1B29">
        <w:t xml:space="preserve">Faktury przejściowe mogą być wystawiane </w:t>
      </w:r>
      <w:r w:rsidR="003F3E30" w:rsidRPr="009C1B29">
        <w:t>za roboty wykonane zgodnie z harmonograme</w:t>
      </w:r>
      <w:r w:rsidR="00D61084" w:rsidRPr="009C1B29">
        <w:t>m</w:t>
      </w:r>
      <w:r w:rsidR="00905FB4" w:rsidRPr="009C1B29">
        <w:t xml:space="preserve"> , pierwsza faktura </w:t>
      </w:r>
      <w:r w:rsidR="008A1F81" w:rsidRPr="009C1B29">
        <w:t xml:space="preserve">zostanie </w:t>
      </w:r>
      <w:r w:rsidR="00905FB4" w:rsidRPr="009C1B29">
        <w:t xml:space="preserve">wystawiona do 30.09.2022r w wysokości 50% </w:t>
      </w:r>
      <w:r w:rsidR="00C904E7" w:rsidRPr="009C1B29">
        <w:t xml:space="preserve"> </w:t>
      </w:r>
      <w:r w:rsidR="00905FB4" w:rsidRPr="009C1B29">
        <w:t>wynagrodzenia określonego w ust.1</w:t>
      </w:r>
      <w:r w:rsidR="008A1F81" w:rsidRPr="009C1B29">
        <w:t xml:space="preserve"> </w:t>
      </w:r>
      <w:r w:rsidR="00C904E7" w:rsidRPr="009C1B29">
        <w:t>(zaokrąglenie do 1000zł)</w:t>
      </w:r>
      <w:r w:rsidR="00905FB4" w:rsidRPr="009C1B29">
        <w:t xml:space="preserve">, druga faktura </w:t>
      </w:r>
      <w:r w:rsidR="008A1F81" w:rsidRPr="009C1B29">
        <w:t xml:space="preserve">zostanie </w:t>
      </w:r>
      <w:r w:rsidR="00905FB4" w:rsidRPr="009C1B29">
        <w:t>wystawiona do 31.03.2023r w wysokości 45% wynagrodzenia określonego w ust.1</w:t>
      </w:r>
      <w:r w:rsidR="008A1F81" w:rsidRPr="009C1B29">
        <w:t xml:space="preserve"> </w:t>
      </w:r>
      <w:r w:rsidR="00C904E7" w:rsidRPr="009C1B29">
        <w:t>(zaokrąglenie do 1000zł)</w:t>
      </w:r>
      <w:r w:rsidR="00905FB4" w:rsidRPr="009C1B29">
        <w:t xml:space="preserve">. Pozostała część wynagrodzenia zostanie zapłacona na podstawie faktury końcowej. </w:t>
      </w:r>
    </w:p>
    <w:p w:rsidR="006D6E9D" w:rsidRPr="00C867A9" w:rsidRDefault="00232997" w:rsidP="006A7ECA">
      <w:pPr>
        <w:pStyle w:val="NormalnyWeb"/>
        <w:numPr>
          <w:ilvl w:val="0"/>
          <w:numId w:val="2"/>
        </w:numPr>
        <w:spacing w:before="0" w:beforeAutospacing="0" w:after="0" w:afterAutospacing="0"/>
        <w:ind w:left="426" w:hanging="426"/>
        <w:jc w:val="both"/>
      </w:pPr>
      <w:r w:rsidRPr="00C867A9">
        <w:t xml:space="preserve">Podstawą wystawienia faktur przejściowych będzie protokół odbioru częściowego robót, w którym Inspektor ze strony Zamawiającego i Kierownik robót ze strony Wykonawcy </w:t>
      </w:r>
      <w:r w:rsidRPr="00C867A9">
        <w:lastRenderedPageBreak/>
        <w:t>określą rzeczywiste wykonanie i procentowe zaawansowanie w danym okresie rozliczeniowym, każdego z wykonanych elementów robó</w:t>
      </w:r>
      <w:r w:rsidR="006D6E9D" w:rsidRPr="00C867A9">
        <w:t>t zgodnie z harmonogramem.</w:t>
      </w:r>
    </w:p>
    <w:p w:rsidR="006D6E9D" w:rsidRDefault="00232997" w:rsidP="006A7ECA">
      <w:pPr>
        <w:pStyle w:val="NormalnyWeb"/>
        <w:numPr>
          <w:ilvl w:val="0"/>
          <w:numId w:val="2"/>
        </w:numPr>
        <w:spacing w:before="0" w:beforeAutospacing="0" w:after="0" w:afterAutospacing="0"/>
        <w:ind w:left="426" w:hanging="426"/>
        <w:jc w:val="both"/>
      </w:pPr>
      <w:r w:rsidRPr="00C867A9">
        <w:t>Suma należności wynikających z faktur przejściowych</w:t>
      </w:r>
      <w:r w:rsidR="008D47A6" w:rsidRPr="00C867A9">
        <w:t xml:space="preserve"> wystawionych</w:t>
      </w:r>
      <w:r w:rsidR="003F3E30" w:rsidRPr="00C867A9">
        <w:t xml:space="preserve"> w danym roku kalendarzowym </w:t>
      </w:r>
      <w:r w:rsidR="008D47A6" w:rsidRPr="00C867A9">
        <w:t xml:space="preserve"> </w:t>
      </w:r>
      <w:r w:rsidRPr="00C867A9">
        <w:t xml:space="preserve"> nie </w:t>
      </w:r>
      <w:r w:rsidR="001F3B41" w:rsidRPr="00C867A9">
        <w:t>może</w:t>
      </w:r>
      <w:r w:rsidRPr="00C867A9">
        <w:t xml:space="preserve"> przekroczyć środków zabezpieczonych </w:t>
      </w:r>
      <w:r w:rsidR="008D47A6" w:rsidRPr="00C867A9">
        <w:t xml:space="preserve">na ten rok </w:t>
      </w:r>
      <w:r w:rsidRPr="00C867A9">
        <w:t xml:space="preserve"> </w:t>
      </w:r>
      <w:r w:rsidRPr="00067152">
        <w:t xml:space="preserve">w budżecie Gminy </w:t>
      </w:r>
      <w:r w:rsidR="006D6E9D">
        <w:t xml:space="preserve">Buczkowice. </w:t>
      </w:r>
      <w:r w:rsidR="0002115B">
        <w:t xml:space="preserve"> </w:t>
      </w:r>
    </w:p>
    <w:p w:rsidR="00C147E2" w:rsidRDefault="00C147E2" w:rsidP="006A7ECA">
      <w:pPr>
        <w:pStyle w:val="NormalnyWeb"/>
        <w:numPr>
          <w:ilvl w:val="0"/>
          <w:numId w:val="2"/>
        </w:numPr>
        <w:spacing w:before="0" w:beforeAutospacing="0" w:after="0" w:afterAutospacing="0"/>
        <w:ind w:left="426" w:hanging="426"/>
        <w:jc w:val="both"/>
      </w:pPr>
      <w:r w:rsidRPr="00F65ECF">
        <w:t>Odbiór robót, na podstawie protokołu</w:t>
      </w:r>
      <w:r w:rsidRPr="000D52C5">
        <w:t xml:space="preserve"> odbioru częściowego nie stanowi o spełnieniu świadczenia, bowiem roboty objęte niniejszą umową  mogą zostać przyjęte wyłącznie w całości i wyłącznie w formie protokołu odbioru końcowego całości robót</w:t>
      </w:r>
      <w:r>
        <w:t>.</w:t>
      </w:r>
    </w:p>
    <w:p w:rsidR="006D6E9D" w:rsidRDefault="00232997" w:rsidP="006A7ECA">
      <w:pPr>
        <w:pStyle w:val="NormalnyWeb"/>
        <w:numPr>
          <w:ilvl w:val="0"/>
          <w:numId w:val="2"/>
        </w:numPr>
        <w:spacing w:before="0" w:beforeAutospacing="0" w:after="0" w:afterAutospacing="0"/>
        <w:ind w:left="426" w:hanging="426"/>
        <w:jc w:val="both"/>
      </w:pPr>
      <w:r w:rsidRPr="00067152">
        <w:t>Podstawą wystawienia faktury końcowej jest protokół wykonanych robót i protokół odbio</w:t>
      </w:r>
      <w:r w:rsidR="006D6E9D">
        <w:t xml:space="preserve">ru końcowego przedmiotu umowy. </w:t>
      </w:r>
    </w:p>
    <w:p w:rsidR="006D6E9D" w:rsidRDefault="00232997" w:rsidP="006A7ECA">
      <w:pPr>
        <w:pStyle w:val="NormalnyWeb"/>
        <w:numPr>
          <w:ilvl w:val="0"/>
          <w:numId w:val="2"/>
        </w:numPr>
        <w:spacing w:before="0" w:beforeAutospacing="0" w:after="0" w:afterAutospacing="0"/>
        <w:ind w:left="426" w:hanging="426"/>
        <w:jc w:val="both"/>
      </w:pPr>
      <w:r w:rsidRPr="00067152">
        <w:t>Termin płatności faktury  wynosi do 30 dni licząc od daty otrzymania pr</w:t>
      </w:r>
      <w:r w:rsidR="00A77E93">
        <w:t>zez Zamawiającego faktury</w:t>
      </w:r>
      <w:r w:rsidRPr="00067152">
        <w:t xml:space="preserve"> wraz z podpisanym protokołem odbioru robót oraz dowodów na spełnienie przez Wykonawcę wymogów określonych w ust. </w:t>
      </w:r>
      <w:r w:rsidR="006D6E9D">
        <w:t>1</w:t>
      </w:r>
      <w:r w:rsidR="00905FB4">
        <w:t>7</w:t>
      </w:r>
      <w:r w:rsidR="006D6E9D">
        <w:t xml:space="preserve">. </w:t>
      </w:r>
    </w:p>
    <w:p w:rsidR="00EE36DA" w:rsidRDefault="00232997" w:rsidP="00EE36DA">
      <w:pPr>
        <w:pStyle w:val="NormalnyWeb"/>
        <w:numPr>
          <w:ilvl w:val="0"/>
          <w:numId w:val="2"/>
        </w:numPr>
        <w:tabs>
          <w:tab w:val="left" w:pos="426"/>
        </w:tabs>
        <w:spacing w:before="0" w:beforeAutospacing="0" w:after="0" w:afterAutospacing="0"/>
        <w:ind w:left="426" w:hanging="426"/>
        <w:jc w:val="both"/>
      </w:pPr>
      <w:r w:rsidRPr="00067152">
        <w:t xml:space="preserve">Faktury będą płatne przelewem na konto Wykonawcy w banku </w:t>
      </w:r>
      <w:r w:rsidRPr="00067152">
        <w:br/>
      </w:r>
      <w:r w:rsidR="006D6E9D">
        <w:t xml:space="preserve">.............................................................. </w:t>
      </w:r>
      <w:r w:rsidRPr="00067152">
        <w:t>nr konta</w:t>
      </w:r>
      <w:r w:rsidR="006D6E9D">
        <w:t>..............................................................</w:t>
      </w:r>
      <w:r w:rsidRPr="00067152">
        <w:t xml:space="preserve"> </w:t>
      </w:r>
      <w:r w:rsidR="00EE36DA" w:rsidRPr="00067152">
        <w:t>Zmiana numeru rachunku ban</w:t>
      </w:r>
      <w:r w:rsidR="00EE36DA">
        <w:t xml:space="preserve">kowego wymaga aneksu do umowy. </w:t>
      </w:r>
    </w:p>
    <w:p w:rsidR="00EE36DA" w:rsidRDefault="00232997" w:rsidP="006A3832">
      <w:pPr>
        <w:pStyle w:val="NormalnyWeb"/>
        <w:numPr>
          <w:ilvl w:val="0"/>
          <w:numId w:val="2"/>
        </w:numPr>
        <w:spacing w:before="0" w:beforeAutospacing="0" w:after="0" w:afterAutospacing="0"/>
        <w:ind w:left="426" w:hanging="426"/>
        <w:jc w:val="both"/>
      </w:pPr>
      <w:r w:rsidRPr="00067152">
        <w:t xml:space="preserve">Faktury będą wystawione na Zamawiającego: Gmina </w:t>
      </w:r>
      <w:r w:rsidR="006D6E9D">
        <w:t xml:space="preserve">Buczkowice  </w:t>
      </w:r>
      <w:r w:rsidRPr="00067152">
        <w:t xml:space="preserve">ul. </w:t>
      </w:r>
      <w:r w:rsidR="006D6E9D">
        <w:t xml:space="preserve">Lipowska 730, 43-374 Buczkowice </w:t>
      </w:r>
      <w:r w:rsidRPr="00067152">
        <w:t xml:space="preserve">, NIP: </w:t>
      </w:r>
      <w:r w:rsidR="006D6E9D">
        <w:t>9372624210</w:t>
      </w:r>
      <w:r w:rsidRPr="00067152">
        <w:t xml:space="preserve">. </w:t>
      </w:r>
    </w:p>
    <w:p w:rsidR="006D6E9D" w:rsidRPr="00C867A9" w:rsidRDefault="00232997" w:rsidP="003F3E30">
      <w:pPr>
        <w:pStyle w:val="NormalnyWeb"/>
        <w:numPr>
          <w:ilvl w:val="0"/>
          <w:numId w:val="2"/>
        </w:numPr>
        <w:spacing w:before="0" w:beforeAutospacing="0" w:after="0" w:afterAutospacing="0"/>
        <w:ind w:left="426" w:hanging="426"/>
        <w:jc w:val="both"/>
      </w:pPr>
      <w:r w:rsidRPr="00067152">
        <w:t xml:space="preserve">Warunkiem zapłaty przez Zamawiającego  należnego wynagrodzenia za odebrane roboty  jest przedstawienie Zamawiającemu przez </w:t>
      </w:r>
      <w:r w:rsidRPr="00C867A9">
        <w:t>Wykon</w:t>
      </w:r>
      <w:r w:rsidR="00EE36DA" w:rsidRPr="00C867A9">
        <w:t xml:space="preserve">awcę </w:t>
      </w:r>
      <w:r w:rsidRPr="00C867A9">
        <w:t>oryginał</w:t>
      </w:r>
      <w:r w:rsidR="00EE36DA" w:rsidRPr="00C867A9">
        <w:t>ów</w:t>
      </w:r>
      <w:r w:rsidRPr="00C867A9">
        <w:t xml:space="preserve"> oświadczeń każdego z Podwykonawc</w:t>
      </w:r>
      <w:r w:rsidR="00EE36DA" w:rsidRPr="00C867A9">
        <w:t xml:space="preserve">ów oraz dalszych Podwykonawców </w:t>
      </w:r>
      <w:r w:rsidRPr="00C867A9">
        <w:t>o treści zgodnej ze w</w:t>
      </w:r>
      <w:r w:rsidR="00EE36DA" w:rsidRPr="00C867A9">
        <w:t>zorem stanowiącym załącznik nr 3</w:t>
      </w:r>
      <w:r w:rsidRPr="00C867A9">
        <w:t xml:space="preserve"> do umowy, przy czym każde z tych oświadczeń powinno być wystawione na dzień przypadający nie wcześniej aniżeli na następny dzień po podpisaniu przez Strony protokołu</w:t>
      </w:r>
      <w:r w:rsidR="005A5FEE" w:rsidRPr="00C867A9">
        <w:t xml:space="preserve"> wykonanych robót, w związku z </w:t>
      </w:r>
      <w:r w:rsidRPr="00C867A9">
        <w:t xml:space="preserve">wykonaniem których </w:t>
      </w:r>
      <w:r w:rsidR="005A5FEE" w:rsidRPr="00C867A9">
        <w:t>oświa</w:t>
      </w:r>
      <w:r w:rsidR="00EE36DA" w:rsidRPr="00C867A9">
        <w:t>dczenia te są składane.</w:t>
      </w:r>
    </w:p>
    <w:p w:rsidR="006D6E9D" w:rsidRPr="005A5FEE" w:rsidRDefault="00232997" w:rsidP="006A7ECA">
      <w:pPr>
        <w:pStyle w:val="NormalnyWeb"/>
        <w:numPr>
          <w:ilvl w:val="0"/>
          <w:numId w:val="2"/>
        </w:numPr>
        <w:spacing w:before="0" w:beforeAutospacing="0" w:after="0" w:afterAutospacing="0"/>
        <w:ind w:left="426" w:hanging="426"/>
        <w:jc w:val="both"/>
      </w:pPr>
      <w:r w:rsidRPr="005A5FEE">
        <w:t>Dokumenty składane zgodnie z ust. 1</w:t>
      </w:r>
      <w:r w:rsidR="00015985">
        <w:t>7</w:t>
      </w:r>
      <w:r w:rsidRPr="005A5FEE">
        <w:t xml:space="preserve"> w przypadku drugiego protokołu odbioru powinny dokumentować również zakres objęty pie</w:t>
      </w:r>
      <w:r w:rsidR="006D6E9D" w:rsidRPr="005A5FEE">
        <w:t xml:space="preserve">rwszym protokołem odbioru. </w:t>
      </w:r>
    </w:p>
    <w:p w:rsidR="006D6E9D" w:rsidRPr="00C867A9" w:rsidRDefault="00232997" w:rsidP="006A7ECA">
      <w:pPr>
        <w:pStyle w:val="NormalnyWeb"/>
        <w:numPr>
          <w:ilvl w:val="0"/>
          <w:numId w:val="2"/>
        </w:numPr>
        <w:spacing w:before="0" w:beforeAutospacing="0" w:after="0" w:afterAutospacing="0"/>
        <w:ind w:left="426" w:hanging="426"/>
        <w:jc w:val="both"/>
      </w:pPr>
      <w:r w:rsidRPr="005A5FEE">
        <w:t xml:space="preserve">Wykonawca jest zobowiązany do zapłaty wynagrodzenia należnego Podwykonawcy, zaś Podwykonawca dalszemu Podwykonawcy w terminach płatności określonych w danej umowie o podwykonawstwo, nie dłużej jednak </w:t>
      </w:r>
      <w:r w:rsidRPr="00C867A9">
        <w:t xml:space="preserve">niż </w:t>
      </w:r>
      <w:r w:rsidR="00A77E93" w:rsidRPr="00C867A9">
        <w:t>21</w:t>
      </w:r>
      <w:r w:rsidRPr="00C867A9">
        <w:t xml:space="preserve"> dni od dnia doręczenia Wykonawcy, Podwykonawcy faktury lub rachunku, potwierdzającego wykonanie zleconych Podwykonawcy lub da</w:t>
      </w:r>
      <w:r w:rsidR="006D6E9D" w:rsidRPr="00C867A9">
        <w:t xml:space="preserve">lszemu Podwykonawcy robót. </w:t>
      </w:r>
    </w:p>
    <w:p w:rsidR="006D6E9D" w:rsidRPr="005A5FEE" w:rsidRDefault="00232997" w:rsidP="006A7ECA">
      <w:pPr>
        <w:pStyle w:val="NormalnyWeb"/>
        <w:numPr>
          <w:ilvl w:val="0"/>
          <w:numId w:val="2"/>
        </w:numPr>
        <w:spacing w:before="0" w:beforeAutospacing="0" w:after="0" w:afterAutospacing="0"/>
        <w:ind w:left="426" w:hanging="426"/>
        <w:jc w:val="both"/>
      </w:pPr>
      <w:r w:rsidRPr="00C867A9">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w:t>
      </w:r>
      <w:r w:rsidRPr="005A5FEE">
        <w:t>lub dalszego Podwykonawcę zamów</w:t>
      </w:r>
      <w:r w:rsidR="006D6E9D" w:rsidRPr="005A5FEE">
        <w:t xml:space="preserve">ienia na roboty budowlane. </w:t>
      </w:r>
    </w:p>
    <w:p w:rsidR="006D6E9D" w:rsidRPr="005A5FEE" w:rsidRDefault="00232997" w:rsidP="006A7ECA">
      <w:pPr>
        <w:pStyle w:val="NormalnyWeb"/>
        <w:numPr>
          <w:ilvl w:val="0"/>
          <w:numId w:val="2"/>
        </w:numPr>
        <w:spacing w:before="0" w:beforeAutospacing="0" w:after="0" w:afterAutospacing="0"/>
        <w:ind w:left="426" w:hanging="426"/>
        <w:jc w:val="both"/>
      </w:pPr>
      <w:r w:rsidRPr="005A5FEE">
        <w:t>Wynagrodzenie, o którym mowa w ust. 2</w:t>
      </w:r>
      <w:r w:rsidR="00015985">
        <w:t>0</w:t>
      </w:r>
      <w:r w:rsidRPr="005A5FEE">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w:t>
      </w:r>
      <w:r w:rsidR="006D6E9D" w:rsidRPr="005A5FEE">
        <w:t>dostawy lub usługi.</w:t>
      </w:r>
    </w:p>
    <w:p w:rsidR="006D6E9D" w:rsidRPr="00C867A9" w:rsidRDefault="00232997" w:rsidP="006A7ECA">
      <w:pPr>
        <w:pStyle w:val="NormalnyWeb"/>
        <w:numPr>
          <w:ilvl w:val="0"/>
          <w:numId w:val="2"/>
        </w:numPr>
        <w:spacing w:before="0" w:beforeAutospacing="0" w:after="0" w:afterAutospacing="0"/>
        <w:ind w:left="426" w:hanging="426"/>
        <w:jc w:val="both"/>
      </w:pPr>
      <w:r w:rsidRPr="00C867A9">
        <w:t>Bezpośrednia zapłata obejmuje wyłącznie należne wynagrodzenie bez odsetek należnych Podwykonawcy lub dalszemu Podwykonawcy. Przed dokonaniem tej zapłaty Zamawiający wzywa Wykonawcę do zgłoszenia pisemnych uwag dotyczących zasadności bezpośredniej zapłaty wynagrodzenia Podwykonawcy lub dalszemu Podwykonawcy w terminie 7 dni od dnia doręczenia wezw</w:t>
      </w:r>
      <w:r w:rsidR="006D6E9D" w:rsidRPr="00C867A9">
        <w:t xml:space="preserve">ania. </w:t>
      </w:r>
    </w:p>
    <w:p w:rsidR="00E90605" w:rsidRPr="00C867A9" w:rsidRDefault="00232997" w:rsidP="006A7ECA">
      <w:pPr>
        <w:pStyle w:val="NormalnyWeb"/>
        <w:numPr>
          <w:ilvl w:val="0"/>
          <w:numId w:val="2"/>
        </w:numPr>
        <w:spacing w:before="0" w:beforeAutospacing="0" w:after="0" w:afterAutospacing="0"/>
        <w:ind w:left="426" w:hanging="426"/>
        <w:jc w:val="both"/>
      </w:pPr>
      <w:r w:rsidRPr="00C867A9">
        <w:t>W przypadku zgłoszeni</w:t>
      </w:r>
      <w:r w:rsidR="00EE36DA" w:rsidRPr="00C867A9">
        <w:t>a uwag, o których mowa w ust. 2</w:t>
      </w:r>
      <w:r w:rsidR="00015985">
        <w:t>2</w:t>
      </w:r>
      <w:r w:rsidRPr="00C867A9">
        <w:t xml:space="preserve">, w terminie 7 dni od dnia doręczenia odpowiedzi na </w:t>
      </w:r>
      <w:r w:rsidR="00E90605" w:rsidRPr="00C867A9">
        <w:t xml:space="preserve">wezwanie, Zamawiający może: </w:t>
      </w:r>
      <w:r w:rsidR="00E90605" w:rsidRPr="00C867A9">
        <w:br/>
      </w:r>
      <w:r w:rsidR="00E90605" w:rsidRPr="00C867A9">
        <w:lastRenderedPageBreak/>
        <w:t xml:space="preserve">1) </w:t>
      </w:r>
      <w:r w:rsidRPr="00C867A9">
        <w:t>nie dokonać bezpośredniej zapłaty wynagrodzenia Podwykonawcy lub dalszemu Podwykonawcy, jeżeli Wykonawca wykaże nieza</w:t>
      </w:r>
      <w:r w:rsidR="00E90605" w:rsidRPr="00C867A9">
        <w:t xml:space="preserve">sadność takiej zapłaty, albo </w:t>
      </w:r>
      <w:r w:rsidR="00E90605" w:rsidRPr="00C867A9">
        <w:br/>
        <w:t xml:space="preserve">2) </w:t>
      </w:r>
      <w:r w:rsidRPr="00C867A9">
        <w:t>złożyć do depozytu sądowego kwotę potrzebną na pokrycie wynagrodzenia Podwykonawcy lub dalszemu Podwykonawcy w przypadku istnienia zasadniczej wątpliwości Zamawiającego co do wysokości należnej zapłaty lub podmiotu, któremu płatność się należy,</w:t>
      </w:r>
    </w:p>
    <w:p w:rsidR="00E90605" w:rsidRPr="00C867A9" w:rsidRDefault="00232997" w:rsidP="00E90605">
      <w:pPr>
        <w:pStyle w:val="NormalnyWeb"/>
        <w:spacing w:before="0" w:beforeAutospacing="0" w:after="0" w:afterAutospacing="0"/>
        <w:ind w:left="426"/>
        <w:jc w:val="both"/>
      </w:pPr>
      <w:r w:rsidRPr="00C867A9">
        <w:t xml:space="preserve">3) dokonać bezpośredniej zapłaty wynagrodzenia Podwykonawcy lub dalszemu Podwykonawcy, jeżeli Podwykonawca lub dalszy Podwykonawca wykaże zasadność </w:t>
      </w:r>
      <w:r w:rsidRPr="00C867A9">
        <w:br/>
        <w:t xml:space="preserve">takiej zapłaty. </w:t>
      </w:r>
    </w:p>
    <w:p w:rsidR="00E90605" w:rsidRDefault="00E90605" w:rsidP="00E90605">
      <w:pPr>
        <w:pStyle w:val="NormalnyWeb"/>
        <w:spacing w:before="0" w:beforeAutospacing="0" w:after="0" w:afterAutospacing="0"/>
        <w:ind w:left="426" w:hanging="426"/>
        <w:jc w:val="both"/>
      </w:pPr>
      <w:r>
        <w:t>2</w:t>
      </w:r>
      <w:r w:rsidR="00015985">
        <w:t>4</w:t>
      </w:r>
      <w:r>
        <w:t xml:space="preserve">. </w:t>
      </w:r>
      <w:r w:rsidR="00232997" w:rsidRPr="00067152">
        <w:t xml:space="preserve">W przypadku dokonania bezpośredniej zapłaty Podwykonawcy lub dalszemu </w:t>
      </w:r>
      <w:r w:rsidR="00232997" w:rsidRPr="00067152">
        <w:br/>
        <w:t xml:space="preserve">Podwykonawcy, Zamawiający potrąca kwotę wypłaconego wynagrodzenia </w:t>
      </w:r>
      <w:r w:rsidR="00232997" w:rsidRPr="00067152">
        <w:br/>
        <w:t>z wynagrodzenia należnego Wykonawcy, zaś pozostałą część wynagrodzenia wynikającego z faktury przekazuje wykonawcy.</w:t>
      </w:r>
    </w:p>
    <w:p w:rsidR="00E90605" w:rsidRDefault="00015985" w:rsidP="00E90605">
      <w:pPr>
        <w:pStyle w:val="NormalnyWeb"/>
        <w:spacing w:before="0" w:beforeAutospacing="0" w:after="0" w:afterAutospacing="0"/>
        <w:ind w:left="426" w:hanging="426"/>
        <w:jc w:val="both"/>
      </w:pPr>
      <w:r>
        <w:t>25</w:t>
      </w:r>
      <w:r w:rsidR="00232997" w:rsidRPr="00067152">
        <w:t>. Konieczność wielokrotnego dokonywania bezpośredniej zapłaty Podwykonawcy lub dalszemu Podwykonawcy o którym mowa w ust. 2</w:t>
      </w:r>
      <w:r>
        <w:t>2</w:t>
      </w:r>
      <w:r w:rsidR="00232997" w:rsidRPr="00067152">
        <w:t xml:space="preserve"> lub konieczność dokonania bezpośrednich zapłat na sumę większą niż 5% wartości umowy w sprawie zamówienia publicznego może stanowić podstawę do odstąpienia od umowy w sprawie zamówienia publicznego przez Zamawiającego.</w:t>
      </w:r>
    </w:p>
    <w:p w:rsidR="00A77E93" w:rsidRDefault="00A77E93" w:rsidP="005005DA">
      <w:pPr>
        <w:pStyle w:val="NormalnyWeb"/>
        <w:spacing w:before="0" w:beforeAutospacing="0" w:after="0" w:afterAutospacing="0"/>
        <w:ind w:left="426" w:hanging="426"/>
        <w:jc w:val="center"/>
        <w:rPr>
          <w:b/>
          <w:bCs/>
        </w:rPr>
      </w:pPr>
    </w:p>
    <w:p w:rsidR="005005DA" w:rsidRDefault="005005DA" w:rsidP="005005DA">
      <w:pPr>
        <w:pStyle w:val="NormalnyWeb"/>
        <w:spacing w:before="0" w:beforeAutospacing="0" w:after="0" w:afterAutospacing="0"/>
        <w:ind w:left="426" w:hanging="426"/>
        <w:jc w:val="center"/>
        <w:rPr>
          <w:b/>
          <w:bCs/>
        </w:rPr>
      </w:pPr>
      <w:r>
        <w:rPr>
          <w:b/>
          <w:bCs/>
        </w:rPr>
        <w:t>§ 4</w:t>
      </w:r>
    </w:p>
    <w:p w:rsidR="005005DA" w:rsidRDefault="00232997" w:rsidP="006A7ECA">
      <w:pPr>
        <w:pStyle w:val="NormalnyWeb"/>
        <w:numPr>
          <w:ilvl w:val="0"/>
          <w:numId w:val="3"/>
        </w:numPr>
        <w:spacing w:before="0" w:beforeAutospacing="0" w:after="0" w:afterAutospacing="0"/>
        <w:ind w:left="426" w:hanging="426"/>
        <w:jc w:val="both"/>
      </w:pPr>
      <w:r w:rsidRPr="00067152">
        <w:t>Wykonawca wskazuje następujące osoby ski</w:t>
      </w:r>
      <w:r w:rsidR="00015985">
        <w:t xml:space="preserve">erowane do realizacji umowy: </w:t>
      </w:r>
      <w:r w:rsidR="00015985">
        <w:br/>
        <w:t xml:space="preserve">1) </w:t>
      </w:r>
      <w:r w:rsidRPr="00067152">
        <w:t xml:space="preserve"> </w:t>
      </w:r>
      <w:r w:rsidR="005005DA">
        <w:t>...................................................</w:t>
      </w:r>
      <w:r w:rsidRPr="00067152">
        <w:t xml:space="preserve">e-mail </w:t>
      </w:r>
      <w:r w:rsidR="00A77E93">
        <w:t>...........................................</w:t>
      </w:r>
      <w:r w:rsidRPr="00067152">
        <w:t xml:space="preserve">- do koordynowania i nadzorowania realizacji przedmiotu umowy ze strony Wykonawcy . </w:t>
      </w:r>
    </w:p>
    <w:p w:rsidR="005005DA" w:rsidRDefault="005005DA" w:rsidP="00F4741F">
      <w:pPr>
        <w:pStyle w:val="NormalnyWeb"/>
        <w:spacing w:before="0" w:beforeAutospacing="0" w:after="0" w:afterAutospacing="0"/>
        <w:ind w:left="426"/>
        <w:jc w:val="both"/>
      </w:pPr>
      <w:r>
        <w:t>2)</w:t>
      </w:r>
      <w:r w:rsidR="00F4741F">
        <w:t xml:space="preserve"> </w:t>
      </w:r>
      <w:r w:rsidR="00232997" w:rsidRPr="00067152">
        <w:t>Prace projektowe stanowiące pr</w:t>
      </w:r>
      <w:r w:rsidR="00572BC3">
        <w:t>zedmiot umowy, o którym mowa w § 1</w:t>
      </w:r>
      <w:r w:rsidR="00232997" w:rsidRPr="00067152">
        <w:t xml:space="preserve"> ust. 2, </w:t>
      </w:r>
      <w:r w:rsidR="00572BC3">
        <w:t xml:space="preserve"> </w:t>
      </w:r>
      <w:r w:rsidR="00232997" w:rsidRPr="00067152">
        <w:t xml:space="preserve">ze strony Wykonawcy prowadzić będą osoby wyznaczone w Załączniku nr 2 do umowy. </w:t>
      </w:r>
      <w:r w:rsidR="00232997" w:rsidRPr="00067152">
        <w:br/>
        <w:t xml:space="preserve">3) Funkcję kierownika </w:t>
      </w:r>
      <w:r w:rsidR="006221D6">
        <w:t>budowy/</w:t>
      </w:r>
      <w:r w:rsidR="00232997" w:rsidRPr="00067152">
        <w:t>robót pełnić będą osoby wymienio</w:t>
      </w:r>
      <w:r w:rsidR="00572BC3">
        <w:t xml:space="preserve">ne w Załączniku nr 2 do umowy. </w:t>
      </w:r>
    </w:p>
    <w:p w:rsidR="005005DA" w:rsidRDefault="00232997" w:rsidP="006A7ECA">
      <w:pPr>
        <w:pStyle w:val="NormalnyWeb"/>
        <w:numPr>
          <w:ilvl w:val="0"/>
          <w:numId w:val="4"/>
        </w:numPr>
        <w:spacing w:before="0" w:beforeAutospacing="0" w:after="0" w:afterAutospacing="0"/>
        <w:ind w:left="426" w:hanging="426"/>
        <w:jc w:val="both"/>
      </w:pPr>
      <w:r w:rsidRPr="00067152">
        <w:t xml:space="preserve">W przypadku zmiany osoby realizującej prace projektowe Wykonawca jest zobowiązany przedłożyć Zamawiającemu propozycję zmiany nie później niż 7 dni przed planowanym terminem zmiany. Zmiana projektanta musi być zaakceptowana przez Zamawiającego. Dopiero po akceptacji zmiana może być dokonana w formie pisemnej i </w:t>
      </w:r>
      <w:r w:rsidR="005005DA">
        <w:t xml:space="preserve">nie wymaga to zmiany umowy. </w:t>
      </w:r>
    </w:p>
    <w:p w:rsidR="005005DA" w:rsidRDefault="00232997" w:rsidP="006A7ECA">
      <w:pPr>
        <w:pStyle w:val="NormalnyWeb"/>
        <w:numPr>
          <w:ilvl w:val="0"/>
          <w:numId w:val="4"/>
        </w:numPr>
        <w:spacing w:before="0" w:beforeAutospacing="0" w:after="0" w:afterAutospacing="0"/>
        <w:ind w:left="426" w:hanging="426"/>
        <w:jc w:val="both"/>
      </w:pPr>
      <w:r w:rsidRPr="00067152">
        <w:t xml:space="preserve">W przypadku zmiany kierownika </w:t>
      </w:r>
      <w:r w:rsidR="006221D6">
        <w:t>budowy/</w:t>
      </w:r>
      <w:r w:rsidRPr="00067152">
        <w:t xml:space="preserve">robót Wykonawca jest zobowiązany przedłożyć Zamawiającemu propozycję zmiany nie później niż 7 dni przed planowanym terminem zmiany. Wykonawca jest zobowiązany do wykazania Zamawiającemu, że osoby mające pełnić funkcję kierownika </w:t>
      </w:r>
      <w:r w:rsidR="006221D6">
        <w:t>budowy/</w:t>
      </w:r>
      <w:r w:rsidRPr="00067152">
        <w:t>robót danej branży sp</w:t>
      </w:r>
      <w:r w:rsidR="0052750A">
        <w:t>ełniają wymagania określone w S</w:t>
      </w:r>
      <w:r w:rsidRPr="00067152">
        <w:t xml:space="preserve">WZ. Zmiana kierownika </w:t>
      </w:r>
      <w:r w:rsidR="006221D6">
        <w:t>budowy/</w:t>
      </w:r>
      <w:r w:rsidRPr="00067152">
        <w:t xml:space="preserve">robót musi być zaakceptowana przez Zamawiającego. Dopiero po akceptacji zmiana może być dokonana w formie pisemnej na podstawie wpisu do dziennika budowy i </w:t>
      </w:r>
      <w:r w:rsidR="005005DA">
        <w:t xml:space="preserve">nie wymaga to zmiany umowy. </w:t>
      </w:r>
    </w:p>
    <w:p w:rsidR="00B15DF8" w:rsidRPr="00B233C1" w:rsidRDefault="00232997" w:rsidP="006A7ECA">
      <w:pPr>
        <w:pStyle w:val="NormalnyWeb"/>
        <w:numPr>
          <w:ilvl w:val="0"/>
          <w:numId w:val="4"/>
        </w:numPr>
        <w:spacing w:before="0" w:beforeAutospacing="0" w:after="0" w:afterAutospacing="0"/>
        <w:ind w:left="426" w:hanging="426"/>
        <w:jc w:val="both"/>
      </w:pPr>
      <w:r w:rsidRPr="00B233C1">
        <w:t xml:space="preserve">Zamawiający wskazuje następujące osoby skierowane do realizacji umowy: </w:t>
      </w:r>
      <w:r w:rsidRPr="00B233C1">
        <w:br/>
        <w:t>1) do kontroli realizacji obowiązków umownych w zakresie prac projektowych upoważnia się</w:t>
      </w:r>
      <w:r w:rsidR="005005DA" w:rsidRPr="00B233C1">
        <w:t>: ..................................................</w:t>
      </w:r>
      <w:r w:rsidR="00310838" w:rsidRPr="00B233C1">
        <w:t xml:space="preserve"> </w:t>
      </w:r>
      <w:r w:rsidRPr="00B233C1">
        <w:t xml:space="preserve"> </w:t>
      </w:r>
      <w:r w:rsidR="00B15DF8" w:rsidRPr="00B233C1">
        <w:rPr>
          <w:iCs/>
        </w:rPr>
        <w:t>e-mail</w:t>
      </w:r>
      <w:r w:rsidRPr="00B233C1">
        <w:rPr>
          <w:i/>
          <w:iCs/>
        </w:rPr>
        <w:t>:</w:t>
      </w:r>
      <w:r w:rsidR="005005DA" w:rsidRPr="00B233C1">
        <w:rPr>
          <w:i/>
          <w:iCs/>
        </w:rPr>
        <w:t>.............................</w:t>
      </w:r>
      <w:r w:rsidRPr="00B233C1">
        <w:rPr>
          <w:i/>
          <w:iCs/>
        </w:rPr>
        <w:t xml:space="preserve"> </w:t>
      </w:r>
    </w:p>
    <w:p w:rsidR="005005DA" w:rsidRPr="00B233C1" w:rsidRDefault="00232997" w:rsidP="00B15DF8">
      <w:pPr>
        <w:pStyle w:val="NormalnyWeb"/>
        <w:spacing w:before="0" w:beforeAutospacing="0" w:after="0" w:afterAutospacing="0"/>
        <w:ind w:left="426"/>
      </w:pPr>
      <w:r w:rsidRPr="00B233C1">
        <w:t>2) obowiązki inspektora nadzoru inwestorskiego zwanego dalej „inspektorem” pe</w:t>
      </w:r>
      <w:r w:rsidR="005005DA" w:rsidRPr="00B233C1">
        <w:t>łni</w:t>
      </w:r>
      <w:r w:rsidR="00B15DF8" w:rsidRPr="00B233C1">
        <w:t xml:space="preserve">ć będzie: ..................................., e-mail:................................... </w:t>
      </w:r>
    </w:p>
    <w:p w:rsidR="005005DA" w:rsidRDefault="00232997" w:rsidP="006A7ECA">
      <w:pPr>
        <w:pStyle w:val="NormalnyWeb"/>
        <w:numPr>
          <w:ilvl w:val="0"/>
          <w:numId w:val="4"/>
        </w:numPr>
        <w:spacing w:before="0" w:beforeAutospacing="0" w:after="0" w:afterAutospacing="0"/>
        <w:ind w:left="426" w:hanging="426"/>
      </w:pPr>
      <w:r w:rsidRPr="00067152">
        <w:t xml:space="preserve">Strony uzgadniają sposób kontaktu formalnego drogą pocztową na adresy podane w umowie oraz sposób kontaktu bieżącego w ramach koordynacji procesu realizacji umowy drogą e-mailowa na </w:t>
      </w:r>
      <w:r w:rsidR="005005DA">
        <w:t xml:space="preserve">adresy podane w ust. 1 i 4. </w:t>
      </w:r>
    </w:p>
    <w:p w:rsidR="005005DA" w:rsidRDefault="00232997" w:rsidP="006A7ECA">
      <w:pPr>
        <w:pStyle w:val="NormalnyWeb"/>
        <w:numPr>
          <w:ilvl w:val="0"/>
          <w:numId w:val="4"/>
        </w:numPr>
        <w:spacing w:before="0" w:beforeAutospacing="0" w:after="0" w:afterAutospacing="0"/>
        <w:ind w:left="426" w:hanging="426"/>
      </w:pPr>
      <w:r w:rsidRPr="00067152">
        <w:t>Osoby, o których mowa w ust. 1 pkt</w:t>
      </w:r>
      <w:r w:rsidR="00572BC3">
        <w:t xml:space="preserve"> </w:t>
      </w:r>
      <w:r w:rsidRPr="00067152">
        <w:t>3</w:t>
      </w:r>
      <w:r w:rsidR="00572BC3">
        <w:t xml:space="preserve"> </w:t>
      </w:r>
      <w:r w:rsidRPr="00067152">
        <w:t>i ust. 4 pkt 2 działają w granicach umocowania określon</w:t>
      </w:r>
      <w:r w:rsidR="005005DA">
        <w:t xml:space="preserve">ego w ustawie Prawo Budowlane. </w:t>
      </w:r>
    </w:p>
    <w:p w:rsidR="005005DA" w:rsidRDefault="00232997" w:rsidP="006A7ECA">
      <w:pPr>
        <w:pStyle w:val="NormalnyWeb"/>
        <w:numPr>
          <w:ilvl w:val="0"/>
          <w:numId w:val="4"/>
        </w:numPr>
        <w:spacing w:before="0" w:beforeAutospacing="0" w:after="0" w:afterAutospacing="0"/>
        <w:ind w:left="426" w:hanging="426"/>
      </w:pPr>
      <w:r w:rsidRPr="00067152">
        <w:lastRenderedPageBreak/>
        <w:t>Zamawiający zastrzega sobie prawo zmiany osób wskazanych w ust. 4.</w:t>
      </w:r>
      <w:r w:rsidR="005005DA">
        <w:t xml:space="preserve">  </w:t>
      </w:r>
      <w:r w:rsidR="00EE36DA">
        <w:t>o</w:t>
      </w:r>
      <w:r w:rsidRPr="00067152">
        <w:t xml:space="preserve"> dokonaniu zmiany Zamawiający powiadomi na piśmie Wykonawcę. Zmiana ta nie wymaga zmiany umowy. </w:t>
      </w:r>
    </w:p>
    <w:p w:rsidR="00FB7520" w:rsidRDefault="00FB7520" w:rsidP="00FB7520">
      <w:pPr>
        <w:pStyle w:val="NormalnyWeb"/>
        <w:spacing w:before="0" w:beforeAutospacing="0" w:after="0" w:afterAutospacing="0"/>
        <w:jc w:val="center"/>
        <w:rPr>
          <w:b/>
          <w:bCs/>
        </w:rPr>
      </w:pPr>
      <w:r>
        <w:rPr>
          <w:b/>
          <w:bCs/>
        </w:rPr>
        <w:t>§ 5</w:t>
      </w:r>
    </w:p>
    <w:p w:rsidR="00DF37C5" w:rsidRPr="006221D6" w:rsidRDefault="00232997" w:rsidP="006A7ECA">
      <w:pPr>
        <w:pStyle w:val="NormalnyWeb"/>
        <w:numPr>
          <w:ilvl w:val="0"/>
          <w:numId w:val="5"/>
        </w:numPr>
        <w:spacing w:before="0" w:beforeAutospacing="0" w:after="0" w:afterAutospacing="0"/>
        <w:ind w:left="426" w:hanging="426"/>
        <w:jc w:val="both"/>
      </w:pPr>
      <w:r w:rsidRPr="00067152">
        <w:t xml:space="preserve">Wykonawca jest zobowiązany </w:t>
      </w:r>
      <w:r w:rsidRPr="00C867A9">
        <w:t xml:space="preserve">opracować przedmiot umowy, o którym mowa w </w:t>
      </w:r>
      <w:r w:rsidR="00C147E2" w:rsidRPr="00C867A9">
        <w:t>§</w:t>
      </w:r>
      <w:r w:rsidRPr="00C867A9">
        <w:t xml:space="preserve">1 ust. 2, </w:t>
      </w:r>
      <w:r w:rsidRPr="006221D6">
        <w:t>zgodnie z obowiąz</w:t>
      </w:r>
      <w:r w:rsidR="00C147E2" w:rsidRPr="006221D6">
        <w:t>ującymi przepisami prawa</w:t>
      </w:r>
      <w:r w:rsidRPr="006221D6">
        <w:t xml:space="preserve">. </w:t>
      </w:r>
    </w:p>
    <w:p w:rsidR="00635732" w:rsidRDefault="00DF37C5" w:rsidP="006A7ECA">
      <w:pPr>
        <w:pStyle w:val="NormalnyWeb"/>
        <w:numPr>
          <w:ilvl w:val="0"/>
          <w:numId w:val="5"/>
        </w:numPr>
        <w:spacing w:before="0" w:beforeAutospacing="0" w:after="0" w:afterAutospacing="0"/>
        <w:ind w:left="426" w:hanging="426"/>
        <w:jc w:val="both"/>
      </w:pPr>
      <w:r w:rsidRPr="006221D6">
        <w:t>K</w:t>
      </w:r>
      <w:r w:rsidR="00232997" w:rsidRPr="006221D6">
        <w:t>osztorysy inwestorskie powinny być aktualne na dzień przekazania dokumentacji projektowej Zamawiającemu</w:t>
      </w:r>
      <w:r w:rsidR="00232997" w:rsidRPr="00067152">
        <w:t xml:space="preserve">. </w:t>
      </w:r>
    </w:p>
    <w:p w:rsidR="00310838" w:rsidRDefault="00232997" w:rsidP="006A7ECA">
      <w:pPr>
        <w:pStyle w:val="NormalnyWeb"/>
        <w:numPr>
          <w:ilvl w:val="0"/>
          <w:numId w:val="5"/>
        </w:numPr>
        <w:spacing w:before="0" w:beforeAutospacing="0" w:after="0" w:afterAutospacing="0"/>
        <w:ind w:left="426" w:hanging="426"/>
        <w:jc w:val="both"/>
      </w:pPr>
      <w:r w:rsidRPr="00067152">
        <w:t xml:space="preserve">Wykonawca uzgodni dokumentację projektową we wszystkich właściwych instytucjach </w:t>
      </w:r>
      <w:r w:rsidRPr="00067152">
        <w:br/>
        <w:t xml:space="preserve">i urzędach w niezbędnym zakresie. Koszty tych uzgodnień obejmuje wynagrodzenie </w:t>
      </w:r>
      <w:r w:rsidRPr="00067152">
        <w:br/>
        <w:t xml:space="preserve">Wykonawcy, a ponadto </w:t>
      </w:r>
      <w:r w:rsidR="00635732">
        <w:t>złoży pisemne oświadczenia:</w:t>
      </w:r>
    </w:p>
    <w:p w:rsidR="00635732" w:rsidRDefault="00635732" w:rsidP="00310838">
      <w:pPr>
        <w:pStyle w:val="NormalnyWeb"/>
        <w:spacing w:before="0" w:beforeAutospacing="0" w:after="0" w:afterAutospacing="0"/>
        <w:ind w:left="426"/>
        <w:jc w:val="both"/>
      </w:pPr>
      <w:r>
        <w:t xml:space="preserve">1)  </w:t>
      </w:r>
      <w:r w:rsidR="00232997" w:rsidRPr="00067152">
        <w:t xml:space="preserve">że została wykonana zgodnie z umową, obowiązującymi przepisami prawa oraz jest w </w:t>
      </w:r>
      <w:r>
        <w:t xml:space="preserve">  </w:t>
      </w:r>
    </w:p>
    <w:p w:rsidR="00635732" w:rsidRDefault="00635732" w:rsidP="00635732">
      <w:pPr>
        <w:pStyle w:val="NormalnyWeb"/>
        <w:spacing w:before="0" w:beforeAutospacing="0" w:after="0" w:afterAutospacing="0"/>
        <w:ind w:left="426"/>
        <w:jc w:val="both"/>
      </w:pPr>
      <w:r>
        <w:t xml:space="preserve">      </w:t>
      </w:r>
      <w:r w:rsidR="00232997" w:rsidRPr="00067152">
        <w:t xml:space="preserve">stanie kompletnym i dokumentacja nie ma wad, </w:t>
      </w:r>
    </w:p>
    <w:p w:rsidR="00635732" w:rsidRDefault="00232997" w:rsidP="006A7ECA">
      <w:pPr>
        <w:pStyle w:val="NormalnyWeb"/>
        <w:numPr>
          <w:ilvl w:val="0"/>
          <w:numId w:val="6"/>
        </w:numPr>
        <w:spacing w:before="0" w:beforeAutospacing="0" w:after="0" w:afterAutospacing="0"/>
        <w:jc w:val="both"/>
      </w:pPr>
      <w:r w:rsidRPr="00067152">
        <w:t>że została wykonana zgodnie z zasadami współczesnej wiedzy technicznej, obowiązującymi przepisami i jest kompletna z punktu widze</w:t>
      </w:r>
      <w:r w:rsidR="00635732">
        <w:t xml:space="preserve">nia celu któremu ma służyć, </w:t>
      </w:r>
    </w:p>
    <w:p w:rsidR="00635732" w:rsidRDefault="00232997" w:rsidP="006A7ECA">
      <w:pPr>
        <w:pStyle w:val="NormalnyWeb"/>
        <w:numPr>
          <w:ilvl w:val="0"/>
          <w:numId w:val="6"/>
        </w:numPr>
        <w:spacing w:before="0" w:beforeAutospacing="0" w:after="0" w:afterAutospacing="0"/>
        <w:jc w:val="both"/>
      </w:pPr>
      <w:r w:rsidRPr="00067152">
        <w:t>że przedłożona dokumentacja w wersji papierowej jest zgodna z załączoną wersją el</w:t>
      </w:r>
      <w:r w:rsidR="00635732">
        <w:t xml:space="preserve">ektroniczną, </w:t>
      </w:r>
    </w:p>
    <w:p w:rsidR="00635732" w:rsidRDefault="00635732" w:rsidP="006A7ECA">
      <w:pPr>
        <w:pStyle w:val="NormalnyWeb"/>
        <w:numPr>
          <w:ilvl w:val="0"/>
          <w:numId w:val="5"/>
        </w:numPr>
        <w:spacing w:before="0" w:beforeAutospacing="0" w:after="0" w:afterAutospacing="0"/>
        <w:ind w:left="426" w:hanging="426"/>
        <w:jc w:val="both"/>
      </w:pPr>
      <w:r>
        <w:t>Oświadczenie określone w ust. 3</w:t>
      </w:r>
      <w:r w:rsidR="00232997" w:rsidRPr="00067152">
        <w:t xml:space="preserve"> pkt 1 następuje w trybie art. </w:t>
      </w:r>
      <w:r w:rsidR="00232997" w:rsidRPr="00635732">
        <w:rPr>
          <w:iCs/>
        </w:rPr>
        <w:t xml:space="preserve">564 </w:t>
      </w:r>
      <w:r>
        <w:t xml:space="preserve">kc. </w:t>
      </w:r>
    </w:p>
    <w:p w:rsidR="00635732" w:rsidRDefault="00232997" w:rsidP="006A7ECA">
      <w:pPr>
        <w:pStyle w:val="NormalnyWeb"/>
        <w:numPr>
          <w:ilvl w:val="0"/>
          <w:numId w:val="5"/>
        </w:numPr>
        <w:spacing w:before="0" w:beforeAutospacing="0" w:after="0" w:afterAutospacing="0"/>
        <w:ind w:left="426" w:hanging="426"/>
        <w:jc w:val="both"/>
      </w:pPr>
      <w:r w:rsidRPr="00067152">
        <w:t>Wykonawca powinien na bieżąco dokonywać uzgodnień dotyczących dokumentacji projektowej z Zamawiającym, który zobowiązuje się do ścisłego współdziałania przy wykonywa</w:t>
      </w:r>
      <w:r w:rsidR="00635732">
        <w:t xml:space="preserve">niu niniejszej umowy. </w:t>
      </w:r>
    </w:p>
    <w:p w:rsidR="00635732" w:rsidRPr="00C867A9" w:rsidRDefault="00232997" w:rsidP="006A7ECA">
      <w:pPr>
        <w:pStyle w:val="NormalnyWeb"/>
        <w:numPr>
          <w:ilvl w:val="0"/>
          <w:numId w:val="5"/>
        </w:numPr>
        <w:spacing w:before="0" w:beforeAutospacing="0" w:after="0" w:afterAutospacing="0"/>
        <w:ind w:left="426" w:hanging="426"/>
        <w:jc w:val="both"/>
      </w:pPr>
      <w:r w:rsidRPr="00067152">
        <w:t>Wykonawca zorganizuje proces wykonywania przedmiotu umowy</w:t>
      </w:r>
      <w:r w:rsidRPr="00C867A9">
        <w:t xml:space="preserve">, o którym mowa w </w:t>
      </w:r>
      <w:r w:rsidR="00635732" w:rsidRPr="00C867A9">
        <w:t xml:space="preserve">§1 ust. </w:t>
      </w:r>
      <w:r w:rsidRPr="00C867A9">
        <w:t xml:space="preserve">2, w taki sposób, aby ustalony termin wykonania umowy, o którym mowa w </w:t>
      </w:r>
      <w:r w:rsidR="00635732" w:rsidRPr="00C867A9">
        <w:t xml:space="preserve">§2 został dotrzymany. </w:t>
      </w:r>
    </w:p>
    <w:p w:rsidR="00635732" w:rsidRPr="00C867A9" w:rsidRDefault="00232997" w:rsidP="006A7ECA">
      <w:pPr>
        <w:pStyle w:val="NormalnyWeb"/>
        <w:numPr>
          <w:ilvl w:val="0"/>
          <w:numId w:val="5"/>
        </w:numPr>
        <w:spacing w:before="0" w:beforeAutospacing="0" w:after="0" w:afterAutospacing="0"/>
        <w:ind w:left="426" w:hanging="426"/>
        <w:jc w:val="both"/>
      </w:pPr>
      <w:r w:rsidRPr="00C867A9">
        <w:t xml:space="preserve">Wykonawca, niezwłocznie poinformuje na piśmie Zamawiającego o przewidywanym opóźnieniu w realizacji przedmiotu umowy, o którym mowa w </w:t>
      </w:r>
      <w:r w:rsidR="00635732" w:rsidRPr="00C867A9">
        <w:t>§</w:t>
      </w:r>
      <w:r w:rsidRPr="00C867A9">
        <w:t xml:space="preserve">1 ust. 2, </w:t>
      </w:r>
      <w:r w:rsidR="00635732" w:rsidRPr="00C867A9">
        <w:t xml:space="preserve"> </w:t>
      </w:r>
      <w:r w:rsidRPr="00C867A9">
        <w:t>i jego przyczynach oraz o wszystkich okolicznościach mogących mieć wpływ na terminową realizację przedmiotu umowy, a także na wniosek Zamawiającego winien informować o po</w:t>
      </w:r>
      <w:r w:rsidR="00785943">
        <w:t>stępie w realizacji um</w:t>
      </w:r>
      <w:r w:rsidR="00635732" w:rsidRPr="00C867A9">
        <w:t xml:space="preserve">owy. </w:t>
      </w:r>
    </w:p>
    <w:p w:rsidR="00635732" w:rsidRPr="00C867A9" w:rsidRDefault="00232997" w:rsidP="006A7ECA">
      <w:pPr>
        <w:pStyle w:val="NormalnyWeb"/>
        <w:numPr>
          <w:ilvl w:val="0"/>
          <w:numId w:val="5"/>
        </w:numPr>
        <w:spacing w:before="0" w:beforeAutospacing="0" w:after="0" w:afterAutospacing="0"/>
        <w:ind w:left="426" w:hanging="426"/>
        <w:jc w:val="both"/>
      </w:pPr>
      <w:r w:rsidRPr="00C867A9">
        <w:t xml:space="preserve">Do wykonania przedmiotu umowy, o którym mowa w </w:t>
      </w:r>
      <w:r w:rsidR="00635732" w:rsidRPr="00C867A9">
        <w:t>§ 1</w:t>
      </w:r>
      <w:r w:rsidRPr="00C867A9">
        <w:t xml:space="preserve"> ust. 2,  Wykonawca </w:t>
      </w:r>
      <w:r w:rsidR="00635732" w:rsidRPr="00C867A9">
        <w:t xml:space="preserve">użyje własnych materiałów. </w:t>
      </w:r>
    </w:p>
    <w:p w:rsidR="00635732" w:rsidRDefault="00232997" w:rsidP="006A7ECA">
      <w:pPr>
        <w:pStyle w:val="NormalnyWeb"/>
        <w:numPr>
          <w:ilvl w:val="0"/>
          <w:numId w:val="5"/>
        </w:numPr>
        <w:spacing w:before="0" w:beforeAutospacing="0" w:after="0" w:afterAutospacing="0"/>
        <w:ind w:left="426" w:hanging="426"/>
        <w:jc w:val="both"/>
      </w:pPr>
      <w:r w:rsidRPr="00C867A9">
        <w:t>Zamawiający jest obowiązany odebrać pr</w:t>
      </w:r>
      <w:r w:rsidR="00635732" w:rsidRPr="00C867A9">
        <w:t>zedmiot umowy, o którym mowa w § 1</w:t>
      </w:r>
      <w:r w:rsidRPr="00C867A9">
        <w:t xml:space="preserve"> ust. 2,  lub jego element, o ile jest zgodny z umową i spełnia wymogi obowiązujących przepisów </w:t>
      </w:r>
      <w:r w:rsidRPr="00067152">
        <w:t xml:space="preserve">prawa. </w:t>
      </w:r>
    </w:p>
    <w:p w:rsidR="00635732" w:rsidRDefault="00232997" w:rsidP="006A7ECA">
      <w:pPr>
        <w:pStyle w:val="NormalnyWeb"/>
        <w:numPr>
          <w:ilvl w:val="0"/>
          <w:numId w:val="5"/>
        </w:numPr>
        <w:spacing w:before="0" w:beforeAutospacing="0" w:after="0" w:afterAutospacing="0"/>
        <w:ind w:left="426" w:hanging="426"/>
        <w:jc w:val="both"/>
      </w:pPr>
      <w:r w:rsidRPr="00067152">
        <w:t xml:space="preserve">Wykonawca zobowiązany jest do poprawy wykonanej dokumentacji, bez dodatkowego wynagrodzenia, w przypadku zgłoszenia zastrzeżeń do wykonanej dokumentacji projektowej przez </w:t>
      </w:r>
      <w:r w:rsidR="00635732">
        <w:t>Zamawiającego</w:t>
      </w:r>
      <w:r w:rsidRPr="00067152">
        <w:t xml:space="preserve"> oraz wszelkie organy lub podmioty, na każdym etapie postępowania, zmierzającym do </w:t>
      </w:r>
      <w:r w:rsidR="00635732">
        <w:t>uzyskania</w:t>
      </w:r>
      <w:r w:rsidRPr="00067152">
        <w:t xml:space="preserve"> </w:t>
      </w:r>
      <w:r w:rsidR="0052750A" w:rsidRPr="00015985">
        <w:t xml:space="preserve">decyzji o </w:t>
      </w:r>
      <w:r w:rsidR="00015985" w:rsidRPr="00015985">
        <w:t>pozwoleniu na budowę</w:t>
      </w:r>
      <w:r w:rsidRPr="00015985">
        <w:t xml:space="preserve"> </w:t>
      </w:r>
      <w:r w:rsidRPr="00067152">
        <w:t xml:space="preserve">oraz w przypadku konieczności uzupełnienia dokumentacji projektowej. </w:t>
      </w:r>
    </w:p>
    <w:p w:rsidR="00635732" w:rsidRDefault="00232997" w:rsidP="006A7ECA">
      <w:pPr>
        <w:pStyle w:val="NormalnyWeb"/>
        <w:numPr>
          <w:ilvl w:val="0"/>
          <w:numId w:val="5"/>
        </w:numPr>
        <w:spacing w:before="0" w:beforeAutospacing="0" w:after="0" w:afterAutospacing="0"/>
        <w:jc w:val="both"/>
      </w:pPr>
      <w:r w:rsidRPr="00067152">
        <w:t>Wykonawca wykona dokumentację z najwyższą starannością, profesjonalnie, bez wad, zgodnie z postanowieniami umowy i obowią</w:t>
      </w:r>
      <w:r w:rsidR="00635732">
        <w:t xml:space="preserve">zującymi przepisami prawa. </w:t>
      </w:r>
    </w:p>
    <w:p w:rsidR="00635732" w:rsidRDefault="00232997" w:rsidP="006A7ECA">
      <w:pPr>
        <w:pStyle w:val="NormalnyWeb"/>
        <w:numPr>
          <w:ilvl w:val="0"/>
          <w:numId w:val="5"/>
        </w:numPr>
        <w:spacing w:before="0" w:beforeAutospacing="0" w:after="0" w:afterAutospacing="0"/>
        <w:jc w:val="both"/>
      </w:pPr>
      <w:r w:rsidRPr="00067152">
        <w:t>Wykonawca sporządzi wykaz opracowań z wyszczególnieniem części opisowej i rysun</w:t>
      </w:r>
      <w:r w:rsidR="00635732">
        <w:t xml:space="preserve">kowej wraz z wykazem rysunków. </w:t>
      </w:r>
    </w:p>
    <w:p w:rsidR="00635732" w:rsidRDefault="00232997" w:rsidP="006A7ECA">
      <w:pPr>
        <w:pStyle w:val="NormalnyWeb"/>
        <w:numPr>
          <w:ilvl w:val="0"/>
          <w:numId w:val="5"/>
        </w:numPr>
        <w:spacing w:before="0" w:beforeAutospacing="0" w:after="0" w:afterAutospacing="0"/>
        <w:jc w:val="both"/>
      </w:pPr>
      <w:r w:rsidRPr="00067152">
        <w:t>Wszystkie opracowania wchodzące w skład prz</w:t>
      </w:r>
      <w:r w:rsidR="00635732">
        <w:t>edmiotu um</w:t>
      </w:r>
      <w:r w:rsidRPr="00067152">
        <w:t>owy, o którym mowa w</w:t>
      </w:r>
      <w:r w:rsidR="00635732">
        <w:t xml:space="preserve"> §</w:t>
      </w:r>
      <w:r w:rsidRPr="00067152">
        <w:t xml:space="preserve"> 1 ust. 2, winny być wykonane w wersji „papierowej” oraz w wersji elektronicznej w formacie odczytywanym przez program Acrobat Reader - n</w:t>
      </w:r>
      <w:r w:rsidR="00635732">
        <w:t xml:space="preserve">a dowolnym nośniku danych. </w:t>
      </w:r>
    </w:p>
    <w:p w:rsidR="00635732" w:rsidRPr="00015985" w:rsidRDefault="00232997" w:rsidP="006A7ECA">
      <w:pPr>
        <w:pStyle w:val="NormalnyWeb"/>
        <w:numPr>
          <w:ilvl w:val="0"/>
          <w:numId w:val="5"/>
        </w:numPr>
        <w:spacing w:before="0" w:beforeAutospacing="0" w:after="0" w:afterAutospacing="0"/>
        <w:jc w:val="both"/>
      </w:pPr>
      <w:r w:rsidRPr="00067152">
        <w:t xml:space="preserve">Zamawiający udzieli Wykonawcy stosownych pełnomocnictw w celu uzyskania niezbędnych uzgodnień i decyzji związanych z opracowaniem przedmiotu umowy, o którym </w:t>
      </w:r>
      <w:r w:rsidRPr="00C867A9">
        <w:t xml:space="preserve">mowa w </w:t>
      </w:r>
      <w:r w:rsidR="00635732" w:rsidRPr="00C867A9">
        <w:t>§</w:t>
      </w:r>
      <w:r w:rsidRPr="00C867A9">
        <w:t xml:space="preserve">1 ust. 2,  i </w:t>
      </w:r>
      <w:r w:rsidRPr="00015985">
        <w:t xml:space="preserve">uzyskania </w:t>
      </w:r>
      <w:r w:rsidR="00015985" w:rsidRPr="00015985">
        <w:t>decyzji o pozwoleniu na budowę.</w:t>
      </w:r>
    </w:p>
    <w:p w:rsidR="00635732" w:rsidRPr="00C867A9" w:rsidRDefault="00232997" w:rsidP="006A7ECA">
      <w:pPr>
        <w:pStyle w:val="NormalnyWeb"/>
        <w:numPr>
          <w:ilvl w:val="0"/>
          <w:numId w:val="5"/>
        </w:numPr>
        <w:spacing w:before="0" w:beforeAutospacing="0" w:after="0" w:afterAutospacing="0"/>
        <w:jc w:val="both"/>
      </w:pPr>
      <w:r w:rsidRPr="00C867A9">
        <w:lastRenderedPageBreak/>
        <w:t xml:space="preserve">Wykonawca zobowiązany jest do </w:t>
      </w:r>
      <w:r w:rsidR="00635732" w:rsidRPr="00C867A9">
        <w:t xml:space="preserve">złożenia wniosku o </w:t>
      </w:r>
      <w:r w:rsidR="00015985" w:rsidRPr="00015985">
        <w:t>pozwolenie na budowę</w:t>
      </w:r>
      <w:r w:rsidRPr="00015985">
        <w:t xml:space="preserve"> </w:t>
      </w:r>
      <w:r w:rsidRPr="00C867A9">
        <w:t>w ciągu 14 dni od daty odbioru dokumentacji projektowej.</w:t>
      </w:r>
    </w:p>
    <w:p w:rsidR="00635732" w:rsidRPr="00C867A9" w:rsidRDefault="00635732" w:rsidP="00635732">
      <w:pPr>
        <w:pStyle w:val="NormalnyWeb"/>
        <w:spacing w:before="0" w:beforeAutospacing="0" w:after="0" w:afterAutospacing="0"/>
        <w:ind w:left="720"/>
        <w:jc w:val="both"/>
      </w:pPr>
    </w:p>
    <w:p w:rsidR="00635732" w:rsidRPr="00C867A9" w:rsidRDefault="00635732" w:rsidP="00635732">
      <w:pPr>
        <w:pStyle w:val="NormalnyWeb"/>
        <w:spacing w:before="0" w:beforeAutospacing="0" w:after="0" w:afterAutospacing="0"/>
        <w:jc w:val="center"/>
        <w:rPr>
          <w:b/>
        </w:rPr>
      </w:pPr>
      <w:r w:rsidRPr="00C867A9">
        <w:rPr>
          <w:b/>
        </w:rPr>
        <w:t>§ 6</w:t>
      </w:r>
    </w:p>
    <w:p w:rsidR="00635732" w:rsidRPr="00C867A9" w:rsidRDefault="00232997" w:rsidP="006A7ECA">
      <w:pPr>
        <w:pStyle w:val="NormalnyWeb"/>
        <w:numPr>
          <w:ilvl w:val="0"/>
          <w:numId w:val="7"/>
        </w:numPr>
        <w:spacing w:before="0" w:beforeAutospacing="0" w:after="0" w:afterAutospacing="0"/>
        <w:jc w:val="both"/>
      </w:pPr>
      <w:r w:rsidRPr="00C867A9">
        <w:t>Do obowiązków Zamawiając</w:t>
      </w:r>
      <w:r w:rsidR="00635732" w:rsidRPr="00C867A9">
        <w:t xml:space="preserve">ego należy: </w:t>
      </w:r>
    </w:p>
    <w:p w:rsidR="00635732" w:rsidRPr="00C867A9" w:rsidRDefault="00232997" w:rsidP="001760A9">
      <w:pPr>
        <w:pStyle w:val="NormalnyWeb"/>
        <w:numPr>
          <w:ilvl w:val="0"/>
          <w:numId w:val="8"/>
        </w:numPr>
        <w:spacing w:before="0" w:beforeAutospacing="0" w:after="0" w:afterAutospacing="0"/>
        <w:ind w:left="993" w:hanging="219"/>
        <w:jc w:val="both"/>
      </w:pPr>
      <w:r w:rsidRPr="00C867A9">
        <w:t>przekazanie Wykonawcy terenu robót,</w:t>
      </w:r>
    </w:p>
    <w:p w:rsidR="00635732" w:rsidRPr="00C867A9" w:rsidRDefault="00232997" w:rsidP="001760A9">
      <w:pPr>
        <w:pStyle w:val="NormalnyWeb"/>
        <w:numPr>
          <w:ilvl w:val="0"/>
          <w:numId w:val="8"/>
        </w:numPr>
        <w:spacing w:before="0" w:beforeAutospacing="0" w:after="0" w:afterAutospacing="0"/>
        <w:ind w:left="993" w:hanging="219"/>
        <w:jc w:val="both"/>
      </w:pPr>
      <w:r w:rsidRPr="00C867A9">
        <w:t>organizowanie narad roboczych na budowie,</w:t>
      </w:r>
    </w:p>
    <w:p w:rsidR="00635732" w:rsidRPr="00C867A9" w:rsidRDefault="00232997" w:rsidP="001760A9">
      <w:pPr>
        <w:pStyle w:val="NormalnyWeb"/>
        <w:numPr>
          <w:ilvl w:val="0"/>
          <w:numId w:val="8"/>
        </w:numPr>
        <w:spacing w:before="0" w:beforeAutospacing="0" w:after="0" w:afterAutospacing="0"/>
        <w:ind w:left="993" w:hanging="219"/>
        <w:jc w:val="both"/>
      </w:pPr>
      <w:r w:rsidRPr="00C867A9">
        <w:t xml:space="preserve">dokonanie czynności </w:t>
      </w:r>
      <w:r w:rsidR="00635732" w:rsidRPr="00C867A9">
        <w:t xml:space="preserve">odbioru przedmiotu umowy, </w:t>
      </w:r>
    </w:p>
    <w:p w:rsidR="00635732" w:rsidRPr="00C867A9" w:rsidRDefault="00232997" w:rsidP="006A7ECA">
      <w:pPr>
        <w:pStyle w:val="NormalnyWeb"/>
        <w:numPr>
          <w:ilvl w:val="0"/>
          <w:numId w:val="7"/>
        </w:numPr>
        <w:spacing w:before="0" w:beforeAutospacing="0" w:after="0" w:afterAutospacing="0"/>
        <w:jc w:val="both"/>
      </w:pPr>
      <w:r w:rsidRPr="00C867A9">
        <w:t xml:space="preserve">Do obowiązków Wykonawcy należy: </w:t>
      </w:r>
    </w:p>
    <w:p w:rsidR="00635732" w:rsidRDefault="00232997" w:rsidP="006A7ECA">
      <w:pPr>
        <w:pStyle w:val="NormalnyWeb"/>
        <w:numPr>
          <w:ilvl w:val="0"/>
          <w:numId w:val="9"/>
        </w:numPr>
        <w:spacing w:before="0" w:beforeAutospacing="0" w:after="0" w:afterAutospacing="0"/>
        <w:jc w:val="both"/>
      </w:pPr>
      <w:r w:rsidRPr="00C867A9">
        <w:t xml:space="preserve">zapewnienie niezbędnej obsługi geodezyjnej, wytyczenie obiektów oraz wykonanie i uzgodnienie inwentaryzacji geodezyjnej powykonawczej przedmiotu umowy i przekazanie Zamawiającemu w 3 egz. w wersji papierowej </w:t>
      </w:r>
      <w:r w:rsidRPr="00067152">
        <w:t>i 1 egz</w:t>
      </w:r>
      <w:r w:rsidR="00635732">
        <w:t xml:space="preserve">. w wersji elektronicznej, </w:t>
      </w:r>
    </w:p>
    <w:p w:rsidR="00635732" w:rsidRDefault="00635732" w:rsidP="006A7ECA">
      <w:pPr>
        <w:pStyle w:val="NormalnyWeb"/>
        <w:numPr>
          <w:ilvl w:val="0"/>
          <w:numId w:val="9"/>
        </w:numPr>
        <w:spacing w:before="0" w:beforeAutospacing="0" w:after="0" w:afterAutospacing="0"/>
        <w:jc w:val="both"/>
      </w:pPr>
      <w:r>
        <w:t xml:space="preserve">opracowanie planu BIOZ, </w:t>
      </w:r>
    </w:p>
    <w:p w:rsidR="00635732" w:rsidRDefault="00232997" w:rsidP="006A7ECA">
      <w:pPr>
        <w:pStyle w:val="NormalnyWeb"/>
        <w:numPr>
          <w:ilvl w:val="0"/>
          <w:numId w:val="9"/>
        </w:numPr>
        <w:spacing w:before="0" w:beforeAutospacing="0" w:after="0" w:afterAutospacing="0"/>
        <w:jc w:val="both"/>
      </w:pPr>
      <w:r w:rsidRPr="00067152">
        <w:t xml:space="preserve">prowadzenie dokumentacji budowy w tym dziennika </w:t>
      </w:r>
      <w:r w:rsidR="00635732">
        <w:t>budowy</w:t>
      </w:r>
      <w:r w:rsidRPr="00067152">
        <w:t xml:space="preserve"> zgodni</w:t>
      </w:r>
      <w:r w:rsidR="00635732">
        <w:t xml:space="preserve">e z ustawą Prawo Budowlane, </w:t>
      </w:r>
    </w:p>
    <w:p w:rsidR="00635732" w:rsidRDefault="00232997" w:rsidP="006A7ECA">
      <w:pPr>
        <w:pStyle w:val="NormalnyWeb"/>
        <w:numPr>
          <w:ilvl w:val="0"/>
          <w:numId w:val="9"/>
        </w:numPr>
        <w:spacing w:before="0" w:beforeAutospacing="0" w:after="0" w:afterAutospacing="0"/>
        <w:jc w:val="both"/>
      </w:pPr>
      <w:r w:rsidRPr="00067152">
        <w:t>urządzenie, zagospodarowanie i zabezpieczenie terenu robót oraz utrzymanie w/w składników w należytym stanie, w tym zabezpieczenie terenu robót przed dostępem osób postronnych, dojazdów o</w:t>
      </w:r>
      <w:r w:rsidR="00635732">
        <w:t xml:space="preserve">raz zapewnienie dozoru budowy, </w:t>
      </w:r>
    </w:p>
    <w:p w:rsidR="00635732" w:rsidRDefault="00232997" w:rsidP="006A7ECA">
      <w:pPr>
        <w:pStyle w:val="NormalnyWeb"/>
        <w:numPr>
          <w:ilvl w:val="0"/>
          <w:numId w:val="9"/>
        </w:numPr>
        <w:spacing w:before="0" w:beforeAutospacing="0" w:after="0" w:afterAutospacing="0"/>
        <w:jc w:val="both"/>
      </w:pPr>
      <w:r w:rsidRPr="00067152">
        <w:t>wykonanie przedmiotu umowy zgodnie z umową, dokumentacją projektową, Specyfikacjami Technicznymi Wykonania i Odbior</w:t>
      </w:r>
      <w:r w:rsidR="00635732">
        <w:t>u Robót i sztuką budowlaną,</w:t>
      </w:r>
    </w:p>
    <w:p w:rsidR="00635732" w:rsidRDefault="00232997" w:rsidP="006A7ECA">
      <w:pPr>
        <w:pStyle w:val="NormalnyWeb"/>
        <w:numPr>
          <w:ilvl w:val="0"/>
          <w:numId w:val="9"/>
        </w:numPr>
        <w:spacing w:before="0" w:beforeAutospacing="0" w:after="0" w:afterAutospacing="0"/>
        <w:jc w:val="both"/>
      </w:pPr>
      <w:r w:rsidRPr="00067152">
        <w:t xml:space="preserve">organizowania pracy zgodnie z warunkami bhp i socjalnymi określonymi </w:t>
      </w:r>
      <w:r w:rsidR="00635732">
        <w:t xml:space="preserve">w przepisach szczegółowych, </w:t>
      </w:r>
    </w:p>
    <w:p w:rsidR="00635732" w:rsidRDefault="00232997" w:rsidP="006A7ECA">
      <w:pPr>
        <w:pStyle w:val="NormalnyWeb"/>
        <w:numPr>
          <w:ilvl w:val="0"/>
          <w:numId w:val="9"/>
        </w:numPr>
        <w:spacing w:before="0" w:beforeAutospacing="0" w:after="0" w:afterAutospacing="0"/>
        <w:jc w:val="both"/>
      </w:pPr>
      <w:r w:rsidRPr="00067152">
        <w:t>przeprowadzenie prób, sprawdzeń i badań, uzyskiwanie warunków, zgód i opinii niezbę</w:t>
      </w:r>
      <w:r w:rsidR="00635732">
        <w:t xml:space="preserve">dnych do wykonywania robót, </w:t>
      </w:r>
    </w:p>
    <w:p w:rsidR="00635732" w:rsidRDefault="00232997" w:rsidP="006A7ECA">
      <w:pPr>
        <w:pStyle w:val="NormalnyWeb"/>
        <w:numPr>
          <w:ilvl w:val="0"/>
          <w:numId w:val="9"/>
        </w:numPr>
        <w:spacing w:before="0" w:beforeAutospacing="0" w:after="0" w:afterAutospacing="0"/>
        <w:jc w:val="both"/>
      </w:pPr>
      <w:r w:rsidRPr="00067152">
        <w:t>doprowadzenia do należytego stanu i porządku terenu ro</w:t>
      </w:r>
      <w:r w:rsidR="00635732">
        <w:t xml:space="preserve">bót po wykonanych robotach, </w:t>
      </w:r>
    </w:p>
    <w:p w:rsidR="00635732" w:rsidRDefault="00232997" w:rsidP="006A7ECA">
      <w:pPr>
        <w:pStyle w:val="NormalnyWeb"/>
        <w:numPr>
          <w:ilvl w:val="0"/>
          <w:numId w:val="9"/>
        </w:numPr>
        <w:spacing w:before="0" w:beforeAutospacing="0" w:after="0" w:afterAutospacing="0"/>
        <w:jc w:val="both"/>
      </w:pPr>
      <w:r w:rsidRPr="00067152">
        <w:t>uporządkowania terenu sąsiednich nieruchomości, jeżeli w związku z wykonywaną umową Wykonawca z nich korzystał, po wcześniejszym uzyskaniu</w:t>
      </w:r>
      <w:r w:rsidR="00635732">
        <w:t xml:space="preserve"> zgody na wejście w teren, </w:t>
      </w:r>
    </w:p>
    <w:p w:rsidR="00D23B3C" w:rsidRDefault="00232997" w:rsidP="006A7ECA">
      <w:pPr>
        <w:pStyle w:val="NormalnyWeb"/>
        <w:numPr>
          <w:ilvl w:val="0"/>
          <w:numId w:val="9"/>
        </w:numPr>
        <w:spacing w:before="0" w:beforeAutospacing="0" w:after="0" w:afterAutospacing="0"/>
        <w:jc w:val="both"/>
      </w:pPr>
      <w:r w:rsidRPr="00067152">
        <w:t>podpisania stosownych umów z dostawcami mediów na potrzeby budowy i ponoszenia kosztów mediów aż do daty odbioru przedmiotu umowy w tym kosztów rozruchu i uruchomi</w:t>
      </w:r>
      <w:r w:rsidR="00D23B3C">
        <w:t xml:space="preserve">enia serwisowego urządzeń, </w:t>
      </w:r>
    </w:p>
    <w:p w:rsidR="00D23B3C" w:rsidRPr="006221D6" w:rsidRDefault="00232997" w:rsidP="006A7ECA">
      <w:pPr>
        <w:pStyle w:val="NormalnyWeb"/>
        <w:numPr>
          <w:ilvl w:val="0"/>
          <w:numId w:val="9"/>
        </w:numPr>
        <w:spacing w:before="0" w:beforeAutospacing="0" w:after="0" w:afterAutospacing="0"/>
        <w:jc w:val="both"/>
      </w:pPr>
      <w:r w:rsidRPr="006221D6">
        <w:t>udostepnienia terenu robót innym Wykonawcom działającym na zlecenie Zamawiającego i realizującyc</w:t>
      </w:r>
      <w:r w:rsidR="00D23B3C" w:rsidRPr="006221D6">
        <w:t xml:space="preserve">h zamówienie na terenie robót, </w:t>
      </w:r>
    </w:p>
    <w:p w:rsidR="00D23B3C" w:rsidRPr="006221D6" w:rsidRDefault="00232997" w:rsidP="006A7ECA">
      <w:pPr>
        <w:pStyle w:val="NormalnyWeb"/>
        <w:numPr>
          <w:ilvl w:val="0"/>
          <w:numId w:val="9"/>
        </w:numPr>
        <w:spacing w:before="0" w:beforeAutospacing="0" w:after="0" w:afterAutospacing="0"/>
        <w:jc w:val="both"/>
      </w:pPr>
      <w:r w:rsidRPr="006221D6">
        <w:t>dostarczenie do zamawiającego kompletu dokum</w:t>
      </w:r>
      <w:r w:rsidR="00D23B3C" w:rsidRPr="006221D6">
        <w:t>entów odbiorowych określonych w §1</w:t>
      </w:r>
      <w:r w:rsidR="006221D6" w:rsidRPr="006221D6">
        <w:t>4</w:t>
      </w:r>
      <w:r w:rsidR="00D23B3C" w:rsidRPr="006221D6">
        <w:t xml:space="preserve"> ust. 1,pkt l-</w:t>
      </w:r>
      <w:r w:rsidR="006221D6" w:rsidRPr="006221D6">
        <w:t>6</w:t>
      </w:r>
      <w:r w:rsidR="00D23B3C" w:rsidRPr="006221D6">
        <w:t xml:space="preserve">. </w:t>
      </w:r>
    </w:p>
    <w:p w:rsidR="001C5296" w:rsidRPr="00C867A9" w:rsidRDefault="00C147E2" w:rsidP="00EE36DA">
      <w:pPr>
        <w:numPr>
          <w:ilvl w:val="0"/>
          <w:numId w:val="9"/>
        </w:numPr>
        <w:shd w:val="clear" w:color="auto" w:fill="FFFFFF"/>
        <w:spacing w:after="0" w:line="240" w:lineRule="auto"/>
        <w:ind w:right="65"/>
        <w:jc w:val="both"/>
        <w:rPr>
          <w:rFonts w:ascii="Times New Roman" w:eastAsia="Times New Roman" w:hAnsi="Times New Roman" w:cs="Times New Roman"/>
          <w:sz w:val="24"/>
          <w:szCs w:val="24"/>
          <w:lang w:eastAsia="pl-PL"/>
        </w:rPr>
      </w:pPr>
      <w:r w:rsidRPr="00C867A9">
        <w:rPr>
          <w:rFonts w:ascii="Times New Roman" w:hAnsi="Times New Roman" w:cs="Times New Roman"/>
          <w:spacing w:val="-8"/>
          <w:sz w:val="24"/>
          <w:szCs w:val="24"/>
        </w:rPr>
        <w:t xml:space="preserve">ubezpieczenia budowy i robót  i własnej odpowiedzialności cywilnej przez cały okres obowiązywania niniejszej umowy </w:t>
      </w:r>
      <w:r w:rsidR="003F3E30" w:rsidRPr="00C867A9">
        <w:rPr>
          <w:rFonts w:ascii="Times New Roman" w:hAnsi="Times New Roman" w:cs="Times New Roman"/>
          <w:spacing w:val="-8"/>
          <w:sz w:val="24"/>
          <w:szCs w:val="24"/>
        </w:rPr>
        <w:t>.</w:t>
      </w:r>
      <w:r w:rsidR="001C5296" w:rsidRPr="00C867A9">
        <w:rPr>
          <w:rFonts w:ascii="Times New Roman" w:eastAsia="Times New Roman" w:hAnsi="Times New Roman" w:cs="Times New Roman"/>
          <w:sz w:val="24"/>
          <w:szCs w:val="24"/>
          <w:lang w:eastAsia="pl-PL"/>
        </w:rPr>
        <w:t>Wykonawca przyjmuje pełną odpowiedzialność cywilną za wszelkie zdarzenia na terenie budowy powstałe z przyczyn leżących po stronie Wykonawcy bezpośrednio związane z przedmiotem umowy, w tym za zdarzenia dotyczące szkód osób trzecich. Powyższe obowiązuje w okresie od dnia podpisania protokołu przekazania terenu budowy do dnia podpisania protokołu odbioru ostatecznego przedmiotu umowy przez Zamawiającego.</w:t>
      </w:r>
    </w:p>
    <w:p w:rsidR="00C147E2" w:rsidRDefault="00C147E2" w:rsidP="00EE36DA">
      <w:pPr>
        <w:numPr>
          <w:ilvl w:val="0"/>
          <w:numId w:val="9"/>
        </w:numPr>
        <w:shd w:val="clear" w:color="auto" w:fill="FFFFFF"/>
        <w:spacing w:after="0" w:line="240" w:lineRule="auto"/>
        <w:ind w:right="65"/>
        <w:jc w:val="both"/>
        <w:rPr>
          <w:rFonts w:ascii="Times New Roman" w:hAnsi="Times New Roman" w:cs="Times New Roman"/>
          <w:spacing w:val="-8"/>
          <w:sz w:val="24"/>
          <w:szCs w:val="24"/>
        </w:rPr>
      </w:pPr>
      <w:r w:rsidRPr="003973E2">
        <w:rPr>
          <w:rFonts w:ascii="Times New Roman" w:hAnsi="Times New Roman" w:cs="Times New Roman"/>
          <w:spacing w:val="-8"/>
          <w:sz w:val="24"/>
          <w:szCs w:val="24"/>
        </w:rPr>
        <w:t>transportu i składowania ziemi, oraz wywozu wszelkich powstałych odpadów powstałych podczas realizacji inwestycji.</w:t>
      </w:r>
    </w:p>
    <w:p w:rsidR="00D23B3C" w:rsidRDefault="00232997" w:rsidP="00EE36DA">
      <w:pPr>
        <w:pStyle w:val="NormalnyWeb"/>
        <w:numPr>
          <w:ilvl w:val="0"/>
          <w:numId w:val="7"/>
        </w:numPr>
        <w:spacing w:before="0" w:beforeAutospacing="0" w:after="0" w:afterAutospacing="0"/>
        <w:ind w:left="284" w:hanging="284"/>
        <w:jc w:val="both"/>
      </w:pPr>
      <w:r w:rsidRPr="00067152">
        <w:t>Wykonawca zobowiązuje się do umożliwienia wstępu na teren robót pracownikom organów państwowego nadzoru budowlanego, do których należy wykonywanie zadań określon</w:t>
      </w:r>
      <w:r w:rsidR="00D23B3C">
        <w:t xml:space="preserve">ych ustawą Prawo budowlane. </w:t>
      </w:r>
    </w:p>
    <w:p w:rsidR="00D23B3C" w:rsidRDefault="00232997" w:rsidP="006A7ECA">
      <w:pPr>
        <w:pStyle w:val="NormalnyWeb"/>
        <w:numPr>
          <w:ilvl w:val="0"/>
          <w:numId w:val="7"/>
        </w:numPr>
        <w:spacing w:before="0" w:beforeAutospacing="0" w:after="0" w:afterAutospacing="0"/>
        <w:ind w:left="284" w:hanging="284"/>
        <w:jc w:val="both"/>
      </w:pPr>
      <w:r w:rsidRPr="00067152">
        <w:lastRenderedPageBreak/>
        <w:t>Wykonawca zobowiązuje się do zabezpieczenia robót na czas ewe</w:t>
      </w:r>
      <w:r w:rsidR="00D23B3C">
        <w:t xml:space="preserve">ntualnych przerw w realizacji. </w:t>
      </w:r>
    </w:p>
    <w:p w:rsidR="00D23B3C" w:rsidRDefault="00232997" w:rsidP="006A7ECA">
      <w:pPr>
        <w:pStyle w:val="NormalnyWeb"/>
        <w:numPr>
          <w:ilvl w:val="0"/>
          <w:numId w:val="7"/>
        </w:numPr>
        <w:spacing w:before="0" w:beforeAutospacing="0" w:after="0" w:afterAutospacing="0"/>
        <w:ind w:left="284" w:hanging="284"/>
        <w:jc w:val="both"/>
      </w:pPr>
      <w:r w:rsidRPr="00067152">
        <w:t>Materiały użyte do wykonania przedmiotu umowy powinny odpowiadać, co do jakości, wymogom wyrobów dopuszczonych do obrotu i stosowania w budownictwie stosownie do art. 10 ustawy Prawo budowlane. Na każde żądanie przedstawiciela Zamawiającego (inspektora), Wykonawca zobowiązany jest okazać w stosunku do wskazanych materiałów deklarację właściwości użytkowych lub krajową deklarację zgodności z Normą lub Aprobatą techniczną dla wbudowanych materiałów. Komplet w/w dokumentów Wykonawca przekaże Zamawiającemu po zakończeniu robót, a przed odbiorem przedmiotu umowy. W przypadku przedstawienia dokumentów w</w:t>
      </w:r>
      <w:r w:rsidR="00D23B3C">
        <w:t xml:space="preserve"> </w:t>
      </w:r>
      <w:r w:rsidRPr="00067152">
        <w:t>języku innym niż polski Wykonawca przedstawi również obok dokumentu oryginalnego t</w:t>
      </w:r>
      <w:r w:rsidR="00D23B3C">
        <w:t>łumaczenie na język polski.</w:t>
      </w:r>
    </w:p>
    <w:p w:rsidR="00D23B3C" w:rsidRDefault="00232997" w:rsidP="006A7ECA">
      <w:pPr>
        <w:pStyle w:val="NormalnyWeb"/>
        <w:numPr>
          <w:ilvl w:val="0"/>
          <w:numId w:val="7"/>
        </w:numPr>
        <w:spacing w:before="0" w:beforeAutospacing="0" w:after="0" w:afterAutospacing="0"/>
        <w:ind w:left="284" w:hanging="284"/>
        <w:jc w:val="both"/>
      </w:pPr>
      <w:r w:rsidRPr="00067152">
        <w:t xml:space="preserve">Wykonawca jest obowiązany informować Zamawiającego o wszystkich problemach lub </w:t>
      </w:r>
      <w:r w:rsidRPr="00067152">
        <w:br/>
        <w:t>okolicznościach, które mogą mieć wpływ na jakość i termin wykonania przedmiotu umowy, w tym poinformować Zamawiającego o niemożności wykonania przedmiotu</w:t>
      </w:r>
      <w:r w:rsidR="00D23B3C">
        <w:t xml:space="preserve"> umowy w terminie umownym. </w:t>
      </w:r>
    </w:p>
    <w:p w:rsidR="00D23B3C" w:rsidRDefault="00232997" w:rsidP="006A7ECA">
      <w:pPr>
        <w:pStyle w:val="NormalnyWeb"/>
        <w:numPr>
          <w:ilvl w:val="0"/>
          <w:numId w:val="7"/>
        </w:numPr>
        <w:spacing w:before="0" w:beforeAutospacing="0" w:after="0" w:afterAutospacing="0"/>
        <w:ind w:left="284" w:hanging="284"/>
        <w:jc w:val="both"/>
      </w:pPr>
      <w:r w:rsidRPr="00067152">
        <w:t>Wykonawca obowiązany jest stosować się do wszystkich poleceń inspektora, zgodnie ze Specyfikacją Techniczną Wykonania i Odbioru Robót</w:t>
      </w:r>
      <w:r w:rsidR="00D23B3C">
        <w:t xml:space="preserve"> oraz obowiązującym prawem.</w:t>
      </w:r>
    </w:p>
    <w:p w:rsidR="00D23B3C" w:rsidRDefault="00D23B3C" w:rsidP="00D23B3C">
      <w:pPr>
        <w:pStyle w:val="NormalnyWeb"/>
        <w:spacing w:before="0" w:beforeAutospacing="0" w:after="0" w:afterAutospacing="0"/>
        <w:jc w:val="both"/>
      </w:pPr>
    </w:p>
    <w:p w:rsidR="00D23B3C" w:rsidRDefault="00D23B3C" w:rsidP="00D23B3C">
      <w:pPr>
        <w:pStyle w:val="NormalnyWeb"/>
        <w:spacing w:before="0" w:beforeAutospacing="0" w:after="0" w:afterAutospacing="0"/>
        <w:jc w:val="center"/>
      </w:pPr>
      <w:r>
        <w:t>§ 7</w:t>
      </w:r>
    </w:p>
    <w:p w:rsidR="00572BC3" w:rsidRPr="00BC0DC3" w:rsidRDefault="00572BC3" w:rsidP="00092846">
      <w:pPr>
        <w:pStyle w:val="Teksttreci"/>
        <w:numPr>
          <w:ilvl w:val="0"/>
          <w:numId w:val="30"/>
        </w:numPr>
        <w:shd w:val="clear" w:color="auto" w:fill="auto"/>
        <w:spacing w:after="0" w:line="200" w:lineRule="atLeast"/>
        <w:ind w:left="426" w:right="200" w:hanging="426"/>
        <w:jc w:val="both"/>
        <w:rPr>
          <w:rFonts w:ascii="Times New Roman" w:hAnsi="Times New Roman" w:cs="Times New Roman"/>
          <w:sz w:val="24"/>
          <w:szCs w:val="24"/>
        </w:rPr>
      </w:pPr>
      <w:r w:rsidRPr="00BC0DC3">
        <w:rPr>
          <w:rFonts w:ascii="Times New Roman" w:hAnsi="Times New Roman" w:cs="Times New Roman"/>
          <w:sz w:val="24"/>
          <w:szCs w:val="24"/>
        </w:rPr>
        <w:t xml:space="preserve">Zamawiający wymaga zatrudnienia przez Wykonawcę na podstawie umowy o pracę </w:t>
      </w:r>
    </w:p>
    <w:p w:rsidR="00572BC3" w:rsidRPr="00BC0DC3" w:rsidRDefault="00572BC3" w:rsidP="00572BC3">
      <w:pPr>
        <w:spacing w:after="0" w:line="240" w:lineRule="auto"/>
        <w:ind w:left="425"/>
        <w:jc w:val="both"/>
        <w:rPr>
          <w:rFonts w:ascii="Times New Roman" w:hAnsi="Times New Roman" w:cs="Times New Roman"/>
          <w:sz w:val="24"/>
          <w:szCs w:val="24"/>
          <w:lang w:eastAsia="pl-PL"/>
        </w:rPr>
      </w:pPr>
      <w:r w:rsidRPr="00BC0DC3">
        <w:rPr>
          <w:rFonts w:ascii="Times New Roman" w:hAnsi="Times New Roman" w:cs="Times New Roman"/>
          <w:sz w:val="24"/>
          <w:szCs w:val="24"/>
        </w:rPr>
        <w:t xml:space="preserve">wszystkich osób wykonujących bezpośrednie czynności związane z wykonywaniem </w:t>
      </w:r>
      <w:r w:rsidRPr="00A67922">
        <w:rPr>
          <w:rFonts w:ascii="Times New Roman" w:hAnsi="Times New Roman" w:cs="Times New Roman"/>
          <w:sz w:val="24"/>
          <w:szCs w:val="24"/>
        </w:rPr>
        <w:t>robót ogólnobudowlanych opisanych w przedmiarach robót</w:t>
      </w:r>
      <w:r w:rsidRPr="00BC0DC3">
        <w:rPr>
          <w:rFonts w:ascii="Times New Roman" w:hAnsi="Times New Roman" w:cs="Times New Roman"/>
          <w:sz w:val="24"/>
          <w:szCs w:val="24"/>
        </w:rPr>
        <w:t xml:space="preserve"> – jeżeli wykonywanie tych czynności polega na wykonywaniu pracy w rozumieniu przepisów kodeksu pracy. </w:t>
      </w:r>
    </w:p>
    <w:p w:rsidR="00572BC3" w:rsidRPr="00E91099" w:rsidRDefault="00572BC3" w:rsidP="00092846">
      <w:pPr>
        <w:pStyle w:val="Teksttreci"/>
        <w:numPr>
          <w:ilvl w:val="0"/>
          <w:numId w:val="30"/>
        </w:numPr>
        <w:shd w:val="clear" w:color="auto" w:fill="auto"/>
        <w:spacing w:after="0" w:line="240" w:lineRule="auto"/>
        <w:ind w:left="425" w:right="200" w:hanging="426"/>
        <w:jc w:val="both"/>
        <w:rPr>
          <w:rFonts w:ascii="Times New Roman" w:hAnsi="Times New Roman" w:cs="Times New Roman"/>
          <w:sz w:val="24"/>
          <w:szCs w:val="24"/>
        </w:rPr>
      </w:pPr>
      <w:r w:rsidRPr="00BC0DC3">
        <w:rPr>
          <w:rFonts w:ascii="Times New Roman" w:hAnsi="Times New Roman" w:cs="Times New Roman"/>
          <w:sz w:val="24"/>
          <w:szCs w:val="24"/>
        </w:rPr>
        <w:t>Obowiązek określony w ust. 1 dotyczy także Podwykonawców</w:t>
      </w:r>
      <w:r w:rsidRPr="00E91099">
        <w:rPr>
          <w:rFonts w:ascii="Times New Roman" w:hAnsi="Times New Roman" w:cs="Times New Roman"/>
          <w:sz w:val="24"/>
          <w:szCs w:val="24"/>
        </w:rPr>
        <w:t xml:space="preserve">. Wykonawca jest zobowiązany zawrzeć w każdej umowie o podwykonawstwo stosowane zapisy zobowiązujące podwykonawców do zatrudnienia na umowę o prace wszystkich osób wykonujących czynności, o których mowa w ust. 1. </w:t>
      </w:r>
    </w:p>
    <w:p w:rsidR="00572BC3" w:rsidRPr="00E91099" w:rsidRDefault="00572BC3" w:rsidP="00092846">
      <w:pPr>
        <w:pStyle w:val="Teksttreci"/>
        <w:numPr>
          <w:ilvl w:val="0"/>
          <w:numId w:val="30"/>
        </w:numPr>
        <w:shd w:val="clear" w:color="auto" w:fill="auto"/>
        <w:spacing w:after="0" w:line="200" w:lineRule="atLeast"/>
        <w:ind w:left="426" w:right="200" w:hanging="426"/>
        <w:jc w:val="both"/>
        <w:rPr>
          <w:rFonts w:ascii="Times New Roman" w:hAnsi="Times New Roman" w:cs="Times New Roman"/>
          <w:sz w:val="24"/>
          <w:szCs w:val="24"/>
        </w:rPr>
      </w:pPr>
      <w:r w:rsidRPr="00E91099">
        <w:rPr>
          <w:rFonts w:ascii="Times New Roman" w:hAnsi="Times New Roman" w:cs="Times New Roman"/>
          <w:sz w:val="24"/>
          <w:szCs w:val="24"/>
        </w:rPr>
        <w:t xml:space="preserve">Wykonawca składa wykaz osób które zrealizują zamówienie wraz z oświadczeniem, że są one zatrudnione na postawie umowy o pracę przed przystąpieniem do wykonywania robót. Zamawiający nie przekaże Wykonawcy terenu budowy do momentu otrzymania wykazu, o którym mowa w zdaniu poprzedzającym. Wynikłe z tego opóźnienie w realizacji przedmiotu zamówienia będzie traktowane, jako opóźnienie z winy Wykonawcy. </w:t>
      </w:r>
    </w:p>
    <w:p w:rsidR="00572BC3" w:rsidRPr="00E91099" w:rsidRDefault="00572BC3" w:rsidP="00092846">
      <w:pPr>
        <w:pStyle w:val="Teksttreci"/>
        <w:numPr>
          <w:ilvl w:val="0"/>
          <w:numId w:val="30"/>
        </w:numPr>
        <w:shd w:val="clear" w:color="auto" w:fill="auto"/>
        <w:spacing w:after="0" w:line="200" w:lineRule="atLeast"/>
        <w:ind w:left="426" w:right="200" w:hanging="426"/>
        <w:jc w:val="both"/>
        <w:rPr>
          <w:rFonts w:ascii="Times New Roman" w:hAnsi="Times New Roman" w:cs="Times New Roman"/>
          <w:sz w:val="24"/>
          <w:szCs w:val="24"/>
        </w:rPr>
      </w:pPr>
      <w:r w:rsidRPr="00E91099">
        <w:rPr>
          <w:rFonts w:ascii="Times New Roman" w:hAnsi="Times New Roman" w:cs="Times New Roman"/>
          <w:sz w:val="24"/>
          <w:szCs w:val="24"/>
        </w:rPr>
        <w:t>Każdorazowa zmiana wykazu osób, o którym mowa w ust. 3 nie wymaga aneksu do umowy (Wykonawca przedstawia korektę listy osób wykonujących zamówienie do wiadomości Zamawiającego).</w:t>
      </w:r>
    </w:p>
    <w:p w:rsidR="00572BC3" w:rsidRPr="002849F4" w:rsidRDefault="00572BC3" w:rsidP="00092846">
      <w:pPr>
        <w:pStyle w:val="Teksttreci"/>
        <w:numPr>
          <w:ilvl w:val="0"/>
          <w:numId w:val="30"/>
        </w:numPr>
        <w:shd w:val="clear" w:color="auto" w:fill="auto"/>
        <w:spacing w:after="0" w:line="200" w:lineRule="atLeast"/>
        <w:ind w:left="426" w:right="200" w:hanging="426"/>
        <w:jc w:val="both"/>
        <w:rPr>
          <w:rFonts w:ascii="Times New Roman" w:hAnsi="Times New Roman" w:cs="Times New Roman"/>
          <w:sz w:val="24"/>
          <w:szCs w:val="24"/>
        </w:rPr>
      </w:pPr>
      <w:r w:rsidRPr="002849F4">
        <w:rPr>
          <w:rFonts w:ascii="Times New Roman" w:hAnsi="Times New Roman" w:cs="Times New Roman"/>
          <w:sz w:val="24"/>
          <w:szCs w:val="24"/>
        </w:rPr>
        <w:t xml:space="preserve">Zamawiający zastrzega sobie prawo przeprowadzenia kontroli na miejscu wykonywania przedmiotu umowy w celu zweryfikowania, czy osoby wykonujące czynności przy realizacji zamówienia są osobami wskazanymi przez Wykonawcę w wykazie o którym mowa w ust. 3. Osoby oddelegowane przez Wykonawcę są zobowiązane podać imię i nazwisko podczas kontroli przeprowadzonej przez Zamawiającego. W razie odmowy podania danych umożliwiających identyfikację osób wykonujących prace na terenie budowy Zamawiający wzywa kierownika </w:t>
      </w:r>
      <w:r w:rsidR="006221D6">
        <w:rPr>
          <w:rFonts w:ascii="Times New Roman" w:hAnsi="Times New Roman" w:cs="Times New Roman"/>
          <w:sz w:val="24"/>
          <w:szCs w:val="24"/>
        </w:rPr>
        <w:t>budowy/</w:t>
      </w:r>
      <w:r w:rsidRPr="002849F4">
        <w:rPr>
          <w:rFonts w:ascii="Times New Roman" w:hAnsi="Times New Roman" w:cs="Times New Roman"/>
          <w:sz w:val="24"/>
          <w:szCs w:val="24"/>
        </w:rPr>
        <w:t xml:space="preserve">robót do wydania zakazu wykonywania przez te osoby prac do momentu wyjaśnienia podstawy ich zatrudnienia oraz wzywa Wykonawcę do złożenia pisemnego oświadczenia wskazującego dane osób, które odmówiły podania imienia i nazwiska podczas kontroli Zamawiającego. </w:t>
      </w:r>
    </w:p>
    <w:p w:rsidR="00572BC3" w:rsidRPr="002849F4" w:rsidRDefault="00572BC3" w:rsidP="00092846">
      <w:pPr>
        <w:pStyle w:val="Teksttreci"/>
        <w:numPr>
          <w:ilvl w:val="0"/>
          <w:numId w:val="30"/>
        </w:numPr>
        <w:shd w:val="clear" w:color="auto" w:fill="auto"/>
        <w:spacing w:after="0" w:line="200" w:lineRule="atLeast"/>
        <w:ind w:left="426" w:right="200" w:hanging="426"/>
        <w:jc w:val="both"/>
        <w:rPr>
          <w:rFonts w:ascii="Times New Roman" w:hAnsi="Times New Roman" w:cs="Times New Roman"/>
          <w:sz w:val="24"/>
          <w:szCs w:val="24"/>
        </w:rPr>
      </w:pPr>
      <w:r w:rsidRPr="002849F4">
        <w:rPr>
          <w:rFonts w:ascii="Times New Roman" w:hAnsi="Times New Roman" w:cs="Times New Roman"/>
          <w:sz w:val="24"/>
          <w:szCs w:val="24"/>
        </w:rPr>
        <w:t xml:space="preserve">Wykonawca jest zobowiązany nie później niż w ciągu 2 dni od dnia wezwania przez Zamawiającego przedstawić dowody zatrudniania na umowę o prace osób wskazanych </w:t>
      </w:r>
      <w:r w:rsidRPr="002849F4">
        <w:rPr>
          <w:rFonts w:ascii="Times New Roman" w:hAnsi="Times New Roman" w:cs="Times New Roman"/>
          <w:sz w:val="24"/>
          <w:szCs w:val="24"/>
        </w:rPr>
        <w:lastRenderedPageBreak/>
        <w:t>w wykazie, o którym mowa w ust. 3, jeżeli Zamawiający o to wystąpi.</w:t>
      </w:r>
    </w:p>
    <w:p w:rsidR="00572BC3" w:rsidRPr="00DE72DD" w:rsidRDefault="00572BC3" w:rsidP="00572BC3">
      <w:pPr>
        <w:pStyle w:val="Teksttreci"/>
        <w:shd w:val="clear" w:color="auto" w:fill="auto"/>
        <w:spacing w:after="0" w:line="200" w:lineRule="atLeast"/>
        <w:ind w:right="200" w:firstLine="0"/>
        <w:jc w:val="both"/>
        <w:rPr>
          <w:rFonts w:ascii="Times New Roman" w:hAnsi="Times New Roman" w:cs="Times New Roman"/>
          <w:sz w:val="24"/>
          <w:szCs w:val="24"/>
        </w:rPr>
      </w:pPr>
    </w:p>
    <w:p w:rsidR="00572BC3" w:rsidRDefault="00572BC3" w:rsidP="00D23B3C">
      <w:pPr>
        <w:pStyle w:val="NormalnyWeb"/>
        <w:spacing w:before="0" w:beforeAutospacing="0" w:after="0" w:afterAutospacing="0"/>
        <w:jc w:val="center"/>
        <w:rPr>
          <w:b/>
        </w:rPr>
      </w:pPr>
      <w:r>
        <w:rPr>
          <w:b/>
        </w:rPr>
        <w:t xml:space="preserve">§ 8 </w:t>
      </w:r>
    </w:p>
    <w:p w:rsidR="00B15DF8" w:rsidRDefault="00B15DF8" w:rsidP="00092846">
      <w:pPr>
        <w:pStyle w:val="Tekstpodstawowy"/>
        <w:widowControl w:val="0"/>
        <w:numPr>
          <w:ilvl w:val="0"/>
          <w:numId w:val="32"/>
        </w:numPr>
        <w:tabs>
          <w:tab w:val="left" w:pos="360"/>
        </w:tabs>
        <w:suppressAutoHyphens/>
        <w:spacing w:after="0"/>
        <w:ind w:left="426" w:hanging="426"/>
        <w:jc w:val="both"/>
        <w:rPr>
          <w:sz w:val="24"/>
          <w:szCs w:val="24"/>
        </w:rPr>
      </w:pPr>
      <w:r>
        <w:rPr>
          <w:rFonts w:ascii="Helvetica, sans-serif" w:hAnsi="Helvetica, sans-serif"/>
          <w:sz w:val="24"/>
          <w:szCs w:val="24"/>
        </w:rPr>
        <w:t>Wykonawca przenosi na Zamawiającego, bez odrębnego wynagrodzenia, majątkowe prawa autorskie do całej Dokumentacji będącej przedmiotem niniejszej umowy oraz do wszystkich egzemplarzy w/w Dokumentacji sporządzonych w wykonaniu umowy, celem wykorzystania na wszystkich polach eksploatacji wymienionych w art. 50 ustawy o prawie autorskim i prawach pokrewnych, w nieograniczonym czasie, w szczególności na polu:</w:t>
      </w:r>
    </w:p>
    <w:p w:rsidR="00B15DF8" w:rsidRDefault="00B15DF8" w:rsidP="00092846">
      <w:pPr>
        <w:pStyle w:val="Tekstpodstawowy"/>
        <w:widowControl w:val="0"/>
        <w:numPr>
          <w:ilvl w:val="0"/>
          <w:numId w:val="33"/>
        </w:numPr>
        <w:tabs>
          <w:tab w:val="left" w:pos="360"/>
        </w:tabs>
        <w:suppressAutoHyphens/>
        <w:spacing w:after="0"/>
        <w:jc w:val="both"/>
        <w:rPr>
          <w:sz w:val="24"/>
          <w:szCs w:val="24"/>
        </w:rPr>
      </w:pPr>
      <w:r>
        <w:rPr>
          <w:rFonts w:ascii="Helvetica, sans-serif" w:hAnsi="Helvetica, sans-serif"/>
          <w:sz w:val="24"/>
          <w:szCs w:val="24"/>
        </w:rPr>
        <w:t xml:space="preserve">wykorzystania Dokumentacji do realizacji robót; </w:t>
      </w:r>
    </w:p>
    <w:p w:rsidR="00B15DF8" w:rsidRDefault="00B15DF8" w:rsidP="00092846">
      <w:pPr>
        <w:pStyle w:val="Tekstpodstawowy"/>
        <w:widowControl w:val="0"/>
        <w:numPr>
          <w:ilvl w:val="0"/>
          <w:numId w:val="33"/>
        </w:numPr>
        <w:tabs>
          <w:tab w:val="left" w:pos="360"/>
        </w:tabs>
        <w:suppressAutoHyphens/>
        <w:spacing w:after="0"/>
        <w:jc w:val="both"/>
        <w:rPr>
          <w:sz w:val="24"/>
          <w:szCs w:val="24"/>
        </w:rPr>
      </w:pPr>
      <w:r>
        <w:rPr>
          <w:rFonts w:ascii="Helvetica, sans-serif" w:hAnsi="Helvetica, sans-serif"/>
          <w:sz w:val="24"/>
          <w:szCs w:val="24"/>
        </w:rPr>
        <w:t xml:space="preserve">utrwalania i zwielokrotniania każdą możliwą techniką, w tym techniką </w:t>
      </w:r>
      <w:r>
        <w:rPr>
          <w:rFonts w:ascii="Helvetica, sans-serif" w:hAnsi="Helvetica, sans-serif"/>
          <w:sz w:val="24"/>
          <w:szCs w:val="24"/>
        </w:rPr>
        <w:br/>
        <w:t>drukarską, reprograficzną, zapisu magnetycznego oraz technika cyfrową;</w:t>
      </w:r>
    </w:p>
    <w:p w:rsidR="00B15DF8" w:rsidRDefault="00B15DF8" w:rsidP="00092846">
      <w:pPr>
        <w:pStyle w:val="Tekstpodstawowy"/>
        <w:widowControl w:val="0"/>
        <w:numPr>
          <w:ilvl w:val="0"/>
          <w:numId w:val="33"/>
        </w:numPr>
        <w:tabs>
          <w:tab w:val="left" w:pos="360"/>
        </w:tabs>
        <w:suppressAutoHyphens/>
        <w:spacing w:after="0"/>
        <w:jc w:val="both"/>
        <w:rPr>
          <w:sz w:val="24"/>
          <w:szCs w:val="24"/>
        </w:rPr>
      </w:pPr>
      <w:r>
        <w:rPr>
          <w:rFonts w:ascii="Helvetica, sans-serif" w:hAnsi="Helvetica, sans-serif"/>
          <w:sz w:val="24"/>
          <w:szCs w:val="24"/>
        </w:rPr>
        <w:t xml:space="preserve">wprowadzania do obrotu oryginałów albo egzemplarzy na których </w:t>
      </w:r>
      <w:r>
        <w:rPr>
          <w:rFonts w:ascii="Helvetica, sans-serif" w:hAnsi="Helvetica, sans-serif"/>
          <w:sz w:val="24"/>
          <w:szCs w:val="24"/>
        </w:rPr>
        <w:br/>
        <w:t xml:space="preserve">Dokumentację utrwalono, a także użyczenie lub najem oryginału albo </w:t>
      </w:r>
      <w:r>
        <w:rPr>
          <w:rFonts w:ascii="Helvetica, sans-serif" w:hAnsi="Helvetica, sans-serif"/>
          <w:sz w:val="24"/>
          <w:szCs w:val="24"/>
        </w:rPr>
        <w:br/>
        <w:t xml:space="preserve">egzemplarzy; </w:t>
      </w:r>
    </w:p>
    <w:p w:rsidR="00B15DF8" w:rsidRDefault="00B15DF8" w:rsidP="00092846">
      <w:pPr>
        <w:pStyle w:val="Tekstpodstawowy"/>
        <w:widowControl w:val="0"/>
        <w:numPr>
          <w:ilvl w:val="0"/>
          <w:numId w:val="33"/>
        </w:numPr>
        <w:tabs>
          <w:tab w:val="left" w:pos="360"/>
        </w:tabs>
        <w:suppressAutoHyphens/>
        <w:spacing w:after="0"/>
        <w:jc w:val="both"/>
        <w:rPr>
          <w:sz w:val="24"/>
          <w:szCs w:val="24"/>
        </w:rPr>
      </w:pPr>
      <w:r>
        <w:rPr>
          <w:rFonts w:ascii="Helvetica, sans-serif" w:hAnsi="Helvetica, sans-serif"/>
          <w:sz w:val="24"/>
          <w:szCs w:val="24"/>
        </w:rPr>
        <w:t xml:space="preserve">rozpowszechniania utworu w sposób inny niż określony w podpunkcie c) a to poprzez publiczne udostępnianie, w szczególności wystawianie na </w:t>
      </w:r>
      <w:r>
        <w:rPr>
          <w:rFonts w:ascii="Helvetica, sans-serif" w:hAnsi="Helvetica, sans-serif"/>
          <w:sz w:val="24"/>
          <w:szCs w:val="24"/>
        </w:rPr>
        <w:br/>
        <w:t xml:space="preserve">ogólnodostępnej wystawie lub ekspozycji, wyświetlanie, odtwarzanie oraz </w:t>
      </w:r>
      <w:r>
        <w:rPr>
          <w:rFonts w:ascii="Helvetica, sans-serif" w:hAnsi="Helvetica, sans-serif"/>
          <w:sz w:val="24"/>
          <w:szCs w:val="24"/>
        </w:rPr>
        <w:br/>
        <w:t xml:space="preserve">nadawanie przy pomocy sieci multimedialnej, komputerowej </w:t>
      </w:r>
      <w:r>
        <w:rPr>
          <w:rFonts w:ascii="Helvetica, sans-serif" w:hAnsi="Helvetica, sans-serif"/>
          <w:sz w:val="24"/>
          <w:szCs w:val="24"/>
        </w:rPr>
        <w:br/>
        <w:t xml:space="preserve">i teleinformatycznej, w tym internetowej  i reemitowanie a także </w:t>
      </w:r>
      <w:r>
        <w:rPr>
          <w:rFonts w:ascii="Helvetica, sans-serif" w:hAnsi="Helvetica, sans-serif"/>
          <w:sz w:val="24"/>
          <w:szCs w:val="24"/>
        </w:rPr>
        <w:br/>
        <w:t xml:space="preserve">publiczne udostępnianie utworu w taki sposób, aby każdy mógł mieć do niego </w:t>
      </w:r>
      <w:r>
        <w:rPr>
          <w:rFonts w:ascii="Helvetica, sans-serif" w:hAnsi="Helvetica, sans-serif"/>
          <w:sz w:val="24"/>
          <w:szCs w:val="24"/>
        </w:rPr>
        <w:br/>
        <w:t xml:space="preserve">dostęp w miejscu i w czasie przez siebie wybranym; </w:t>
      </w:r>
    </w:p>
    <w:p w:rsidR="00B15DF8" w:rsidRDefault="00B15DF8" w:rsidP="00092846">
      <w:pPr>
        <w:pStyle w:val="Tekstpodstawowy"/>
        <w:widowControl w:val="0"/>
        <w:numPr>
          <w:ilvl w:val="0"/>
          <w:numId w:val="33"/>
        </w:numPr>
        <w:tabs>
          <w:tab w:val="left" w:pos="360"/>
        </w:tabs>
        <w:suppressAutoHyphens/>
        <w:spacing w:after="0"/>
        <w:jc w:val="both"/>
        <w:rPr>
          <w:sz w:val="24"/>
          <w:szCs w:val="24"/>
        </w:rPr>
      </w:pPr>
      <w:r>
        <w:rPr>
          <w:rFonts w:ascii="Helvetica, sans-serif" w:hAnsi="Helvetica, sans-serif"/>
          <w:sz w:val="24"/>
          <w:szCs w:val="24"/>
        </w:rPr>
        <w:t xml:space="preserve">nadawania za pomocą wizji przez stację naziemną lub satelitę. </w:t>
      </w:r>
    </w:p>
    <w:p w:rsidR="00B15DF8" w:rsidRDefault="00B15DF8" w:rsidP="00092846">
      <w:pPr>
        <w:pStyle w:val="NormalnyWeb"/>
        <w:numPr>
          <w:ilvl w:val="0"/>
          <w:numId w:val="34"/>
        </w:numPr>
        <w:tabs>
          <w:tab w:val="num" w:pos="360"/>
        </w:tabs>
        <w:spacing w:before="0" w:beforeAutospacing="0" w:after="0" w:afterAutospacing="0"/>
        <w:ind w:left="360"/>
        <w:jc w:val="both"/>
        <w:rPr>
          <w:rFonts w:ascii="Helvetica, sans-serif" w:hAnsi="Helvetica, sans-serif"/>
        </w:rPr>
      </w:pPr>
      <w:r>
        <w:rPr>
          <w:rFonts w:ascii="Helvetica, sans-serif" w:hAnsi="Helvetica, sans-serif"/>
        </w:rPr>
        <w:t xml:space="preserve">Przenoszone prawa uprawniają Zamawiającego do eksploatacji Dokumentacji </w:t>
      </w:r>
      <w:r>
        <w:rPr>
          <w:rFonts w:ascii="Helvetica, sans-serif" w:hAnsi="Helvetica, sans-serif"/>
        </w:rPr>
        <w:br/>
        <w:t>i jej egzemplarzy w kraju oraz poza jego granicami.</w:t>
      </w:r>
    </w:p>
    <w:p w:rsidR="00B15DF8" w:rsidRDefault="00B15DF8" w:rsidP="00092846">
      <w:pPr>
        <w:pStyle w:val="NormalnyWeb"/>
        <w:numPr>
          <w:ilvl w:val="0"/>
          <w:numId w:val="35"/>
        </w:numPr>
        <w:tabs>
          <w:tab w:val="num" w:pos="426"/>
        </w:tabs>
        <w:spacing w:before="0" w:beforeAutospacing="0" w:after="0" w:afterAutospacing="0"/>
        <w:ind w:left="429" w:hanging="429"/>
        <w:jc w:val="both"/>
        <w:rPr>
          <w:rFonts w:ascii="Helvetica, sans-serif" w:hAnsi="Helvetica, sans-serif"/>
        </w:rPr>
      </w:pPr>
      <w:r>
        <w:rPr>
          <w:rFonts w:ascii="Helvetica, sans-serif" w:hAnsi="Helvetica, sans-serif"/>
        </w:rPr>
        <w:t xml:space="preserve">Wykonawcy przysługuje nieograniczone prawo do korzystania w kraju i poza jego granicami, wyłącznie w celach dokumentacyjnych (archiwizacyjnych) </w:t>
      </w:r>
      <w:r>
        <w:rPr>
          <w:rFonts w:ascii="Helvetica, sans-serif" w:hAnsi="Helvetica, sans-serif"/>
        </w:rPr>
        <w:br/>
        <w:t xml:space="preserve">referencyjnych i promocyjnych - z opracowań Dokumentacji będących </w:t>
      </w:r>
      <w:r>
        <w:rPr>
          <w:rFonts w:ascii="Helvetica, sans-serif" w:hAnsi="Helvetica, sans-serif"/>
        </w:rPr>
        <w:br/>
        <w:t xml:space="preserve">przedmiotem praw autorskich - na polach eksploatacji, o których mowa w ust. 1 </w:t>
      </w:r>
      <w:r>
        <w:rPr>
          <w:rFonts w:ascii="Helvetica, sans-serif" w:hAnsi="Helvetica, sans-serif"/>
        </w:rPr>
        <w:br/>
        <w:t xml:space="preserve">bez prawa pobierania wynagrodzenia lub innych bezpośrednich korzyści z tego </w:t>
      </w:r>
      <w:r>
        <w:rPr>
          <w:rFonts w:ascii="Helvetica, sans-serif" w:hAnsi="Helvetica, sans-serif"/>
        </w:rPr>
        <w:br/>
        <w:t xml:space="preserve">tytułu przez Wykonawcę lub osobę trzecią. </w:t>
      </w:r>
    </w:p>
    <w:p w:rsidR="00B15DF8" w:rsidRDefault="00B15DF8" w:rsidP="00092846">
      <w:pPr>
        <w:pStyle w:val="NormalnyWeb"/>
        <w:numPr>
          <w:ilvl w:val="0"/>
          <w:numId w:val="35"/>
        </w:numPr>
        <w:tabs>
          <w:tab w:val="num" w:pos="426"/>
        </w:tabs>
        <w:spacing w:before="0" w:beforeAutospacing="0" w:after="0" w:afterAutospacing="0"/>
        <w:ind w:left="429" w:hanging="429"/>
        <w:jc w:val="both"/>
        <w:rPr>
          <w:rFonts w:ascii="Helvetica, sans-serif" w:hAnsi="Helvetica, sans-serif"/>
        </w:rPr>
      </w:pPr>
      <w:r>
        <w:rPr>
          <w:rFonts w:ascii="Helvetica, sans-serif" w:hAnsi="Helvetica, sans-serif"/>
        </w:rPr>
        <w:t xml:space="preserve">Zamawiający może bez zgody Wykonawcy i bez odrębnego wynagrodzenia dla </w:t>
      </w:r>
      <w:r>
        <w:rPr>
          <w:rFonts w:ascii="Helvetica, sans-serif" w:hAnsi="Helvetica, sans-serif"/>
        </w:rPr>
        <w:br/>
        <w:t xml:space="preserve">Wykonawcy dokonać zmian w Dokumentacji a w szczególności może </w:t>
      </w:r>
      <w:r>
        <w:rPr>
          <w:rFonts w:ascii="Helvetica, sans-serif" w:hAnsi="Helvetica, sans-serif"/>
        </w:rPr>
        <w:br/>
        <w:t xml:space="preserve">powierzyć ich wykonanie osobie trzeciej. </w:t>
      </w:r>
    </w:p>
    <w:p w:rsidR="00B15DF8" w:rsidRDefault="00B15DF8" w:rsidP="00092846">
      <w:pPr>
        <w:pStyle w:val="NormalnyWeb"/>
        <w:numPr>
          <w:ilvl w:val="0"/>
          <w:numId w:val="35"/>
        </w:numPr>
        <w:tabs>
          <w:tab w:val="num" w:pos="426"/>
        </w:tabs>
        <w:spacing w:before="0" w:beforeAutospacing="0" w:after="0" w:afterAutospacing="0"/>
        <w:ind w:left="429" w:hanging="429"/>
        <w:jc w:val="both"/>
        <w:rPr>
          <w:rFonts w:ascii="Helvetica, sans-serif" w:hAnsi="Helvetica, sans-serif"/>
        </w:rPr>
      </w:pPr>
      <w:r>
        <w:rPr>
          <w:rFonts w:ascii="Helvetica, sans-serif" w:hAnsi="Helvetica, sans-serif"/>
        </w:rPr>
        <w:t>Wynagrodzenie za przeniesienie autorskich praw majątkowych jest zawarte w wynagrodzeniu określonym w § 3.</w:t>
      </w:r>
    </w:p>
    <w:p w:rsidR="00B15DF8" w:rsidRDefault="00B15DF8" w:rsidP="00092846">
      <w:pPr>
        <w:pStyle w:val="NormalnyWeb"/>
        <w:numPr>
          <w:ilvl w:val="0"/>
          <w:numId w:val="35"/>
        </w:numPr>
        <w:tabs>
          <w:tab w:val="num" w:pos="426"/>
        </w:tabs>
        <w:spacing w:before="0" w:beforeAutospacing="0" w:after="0" w:afterAutospacing="0"/>
        <w:ind w:left="429" w:hanging="429"/>
        <w:jc w:val="both"/>
        <w:rPr>
          <w:rFonts w:ascii="Helvetica, sans-serif" w:hAnsi="Helvetica, sans-serif"/>
        </w:rPr>
      </w:pPr>
      <w:r>
        <w:t xml:space="preserve">Przejście na Zamawiającego majątkowych praw autorskich do Dokumentacji - </w:t>
      </w:r>
      <w:r>
        <w:br/>
        <w:t xml:space="preserve">następuje z chwilą jej odbioru przez Zamawiającego za protokołem zdawczo- </w:t>
      </w:r>
      <w:r>
        <w:br/>
        <w:t>odbiorcz</w:t>
      </w:r>
      <w:r w:rsidR="006221D6">
        <w:t>ym stosownie do treści § 3 ust.10</w:t>
      </w:r>
      <w:r>
        <w:t xml:space="preserve"> umowy. </w:t>
      </w:r>
    </w:p>
    <w:p w:rsidR="00B15DF8" w:rsidRDefault="00B15DF8" w:rsidP="00C05836">
      <w:pPr>
        <w:pStyle w:val="NormalnyWeb"/>
        <w:spacing w:before="0" w:beforeAutospacing="0" w:after="0" w:afterAutospacing="0"/>
        <w:jc w:val="center"/>
      </w:pPr>
    </w:p>
    <w:p w:rsidR="00C05836" w:rsidRPr="006A3832" w:rsidRDefault="00075EF9" w:rsidP="00C05836">
      <w:pPr>
        <w:pStyle w:val="NormalnyWeb"/>
        <w:spacing w:before="0" w:beforeAutospacing="0" w:after="0" w:afterAutospacing="0"/>
        <w:jc w:val="center"/>
        <w:rPr>
          <w:b/>
          <w:bCs/>
          <w:color w:val="FF0000"/>
        </w:rPr>
      </w:pPr>
      <w:r>
        <w:t xml:space="preserve">   </w:t>
      </w:r>
      <w:r w:rsidR="00572BC3">
        <w:t>§9</w:t>
      </w:r>
      <w:r>
        <w:t xml:space="preserve">    </w:t>
      </w:r>
    </w:p>
    <w:p w:rsidR="001C5296" w:rsidRPr="009C1B29" w:rsidRDefault="00232997" w:rsidP="00092846">
      <w:pPr>
        <w:pStyle w:val="NormalnyWeb"/>
        <w:numPr>
          <w:ilvl w:val="0"/>
          <w:numId w:val="10"/>
        </w:numPr>
        <w:spacing w:before="0" w:beforeAutospacing="0" w:after="0" w:afterAutospacing="0"/>
        <w:ind w:left="284" w:hanging="284"/>
        <w:jc w:val="both"/>
      </w:pPr>
      <w:r w:rsidRPr="009C1B29">
        <w:t>Wykonawca oświadcza, że przy pomocy Podwykonawców wykona następujące roboty budowlane</w:t>
      </w:r>
      <w:r w:rsidR="000D6D19" w:rsidRPr="009C1B29">
        <w:t xml:space="preserve"> lub usługi </w:t>
      </w:r>
      <w:r w:rsidRPr="009C1B29">
        <w:t xml:space="preserve">: </w:t>
      </w:r>
      <w:r w:rsidR="001C5296" w:rsidRPr="009C1B29">
        <w:t>.....................*</w:t>
      </w:r>
    </w:p>
    <w:p w:rsidR="00C05836" w:rsidRPr="009C1B29" w:rsidRDefault="00232997" w:rsidP="00092846">
      <w:pPr>
        <w:pStyle w:val="NormalnyWeb"/>
        <w:numPr>
          <w:ilvl w:val="0"/>
          <w:numId w:val="10"/>
        </w:numPr>
        <w:spacing w:before="0" w:beforeAutospacing="0" w:after="0" w:afterAutospacing="0"/>
        <w:ind w:left="284" w:hanging="284"/>
        <w:jc w:val="both"/>
      </w:pPr>
      <w:r w:rsidRPr="009C1B29">
        <w:t>Pozostałe roboty budowlane wykona osobiście. Wykonawca nie może podz</w:t>
      </w:r>
      <w:r w:rsidR="00C05836" w:rsidRPr="009C1B29">
        <w:t>l</w:t>
      </w:r>
      <w:r w:rsidRPr="009C1B29">
        <w:t>ecić podwykonawcy wykonania:</w:t>
      </w:r>
    </w:p>
    <w:p w:rsidR="00CD54AB" w:rsidRDefault="005A5FEE" w:rsidP="005A5FEE">
      <w:pPr>
        <w:pStyle w:val="NormalnyWeb"/>
        <w:spacing w:before="0" w:beforeAutospacing="0" w:after="0" w:afterAutospacing="0"/>
        <w:ind w:left="284" w:hanging="284"/>
        <w:jc w:val="both"/>
      </w:pPr>
      <w:r w:rsidRPr="009C1B29">
        <w:t xml:space="preserve">     </w:t>
      </w:r>
      <w:r w:rsidR="00C05836" w:rsidRPr="009C1B29">
        <w:t>.........................................................................................................</w:t>
      </w:r>
      <w:r w:rsidR="00CD54AB" w:rsidRPr="009C1B29">
        <w:t xml:space="preserve"> </w:t>
      </w:r>
    </w:p>
    <w:p w:rsidR="00CD54AB" w:rsidRDefault="00232997" w:rsidP="00092846">
      <w:pPr>
        <w:pStyle w:val="NormalnyWeb"/>
        <w:numPr>
          <w:ilvl w:val="0"/>
          <w:numId w:val="10"/>
        </w:numPr>
        <w:spacing w:before="0" w:beforeAutospacing="0" w:after="0" w:afterAutospacing="0"/>
        <w:ind w:left="284" w:hanging="284"/>
        <w:jc w:val="both"/>
      </w:pPr>
      <w:r w:rsidRPr="00067152">
        <w:t>Wykonawca, Podwykonawca lub dalszy Podwykonawca zamówienia na roboty budowlane zamierzający zawrzeć umowę o podwyko</w:t>
      </w:r>
      <w:r w:rsidR="00CD54AB">
        <w:t>n</w:t>
      </w:r>
      <w:r w:rsidRPr="00067152">
        <w:t>awstwo, której przedmiotem są roboty budowlane, jest zobowiązany w trakcie realizacji zamówienia publicznego na roboty budowlane, do przedkładania Zamawiającemu projektu tej umowy, przy c</w:t>
      </w:r>
      <w:r w:rsidR="00CD54AB">
        <w:t xml:space="preserve">zym </w:t>
      </w:r>
      <w:r w:rsidR="00CD54AB">
        <w:lastRenderedPageBreak/>
        <w:t xml:space="preserve">Podwykonawca lub dalszy </w:t>
      </w:r>
      <w:r w:rsidRPr="00067152">
        <w:t>Podwykonawca jest obowiązany dołączyć zgodę Wykonawcy na zawarcie umowy o podwykonawstwo o treści</w:t>
      </w:r>
      <w:r w:rsidR="00CD54AB">
        <w:t xml:space="preserve"> zgodnej z projektem umowy. </w:t>
      </w:r>
    </w:p>
    <w:p w:rsidR="00CD54AB" w:rsidRDefault="00232997" w:rsidP="00092846">
      <w:pPr>
        <w:pStyle w:val="NormalnyWeb"/>
        <w:numPr>
          <w:ilvl w:val="0"/>
          <w:numId w:val="10"/>
        </w:numPr>
        <w:spacing w:before="0" w:beforeAutospacing="0" w:after="0" w:afterAutospacing="0"/>
        <w:ind w:left="284" w:hanging="284"/>
        <w:jc w:val="both"/>
      </w:pPr>
      <w:r w:rsidRPr="00067152">
        <w:t>Wymagania dotyczące umowy o podwykonawstwo, której przedmiotem są roboty budowlane, których niespełnienie spowoduje zgłoszenie przez Zamawiającego odpowiednio zastrzeżeń lub sprzeciwu:</w:t>
      </w:r>
    </w:p>
    <w:p w:rsidR="00CD54AB" w:rsidRDefault="00232997" w:rsidP="00092846">
      <w:pPr>
        <w:pStyle w:val="NormalnyWeb"/>
        <w:numPr>
          <w:ilvl w:val="0"/>
          <w:numId w:val="11"/>
        </w:numPr>
        <w:spacing w:before="0" w:beforeAutospacing="0" w:after="0" w:afterAutospacing="0"/>
        <w:jc w:val="both"/>
      </w:pPr>
      <w:r w:rsidRPr="00067152">
        <w:t xml:space="preserve">zapisy umowy o podwykonawstwo nie mogą naruszać postanowień umowy zawartej </w:t>
      </w:r>
      <w:r w:rsidR="006A3832">
        <w:t>między Wykonawcą, a Zamawiającym oraz zawierać postanowień  kształtujących prawa i obowiązki podwykonawcy, w zakresie kar umownych oraz postanowień dotyczących warunków wypłaty wynagrodzenia w sposób dla niego  mniej korzystny niż prawa i obowiązki</w:t>
      </w:r>
      <w:r w:rsidR="000D6D19">
        <w:t xml:space="preserve"> wyko</w:t>
      </w:r>
      <w:r w:rsidR="006A3832">
        <w:t>n</w:t>
      </w:r>
      <w:r w:rsidR="000D6D19">
        <w:t>a</w:t>
      </w:r>
      <w:r w:rsidR="006A3832">
        <w:t>wcy, ukształtowane postanowieniami zawartej umowy między zamawiającym a wykonawcą</w:t>
      </w:r>
      <w:r w:rsidRPr="00067152">
        <w:t xml:space="preserve"> </w:t>
      </w:r>
    </w:p>
    <w:p w:rsidR="00CD54AB" w:rsidRDefault="00232997" w:rsidP="00092846">
      <w:pPr>
        <w:pStyle w:val="NormalnyWeb"/>
        <w:numPr>
          <w:ilvl w:val="0"/>
          <w:numId w:val="11"/>
        </w:numPr>
        <w:spacing w:before="0" w:beforeAutospacing="0" w:after="0" w:afterAutospacing="0"/>
        <w:jc w:val="both"/>
      </w:pPr>
      <w:r w:rsidRPr="00067152">
        <w:t>przedmiot zamówienia (zakres prac) musi</w:t>
      </w:r>
      <w:r w:rsidR="00CD54AB">
        <w:t xml:space="preserve"> być precyzyjnie określony, </w:t>
      </w:r>
    </w:p>
    <w:p w:rsidR="00CD54AB" w:rsidRDefault="00232997" w:rsidP="00092846">
      <w:pPr>
        <w:pStyle w:val="NormalnyWeb"/>
        <w:numPr>
          <w:ilvl w:val="0"/>
          <w:numId w:val="11"/>
        </w:numPr>
        <w:spacing w:before="0" w:beforeAutospacing="0" w:after="0" w:afterAutospacing="0"/>
        <w:jc w:val="both"/>
      </w:pPr>
      <w:r w:rsidRPr="00067152">
        <w:t>termin wykonania umowy przez Podwykonawcę musi umożliwiać zakończenie wykonania robót przez Wykonawcę w term</w:t>
      </w:r>
      <w:r w:rsidR="00CD54AB">
        <w:t>inie określonym w niniejszej umowie,</w:t>
      </w:r>
    </w:p>
    <w:p w:rsidR="00CD54AB" w:rsidRDefault="00232997" w:rsidP="00092846">
      <w:pPr>
        <w:pStyle w:val="NormalnyWeb"/>
        <w:numPr>
          <w:ilvl w:val="0"/>
          <w:numId w:val="11"/>
        </w:numPr>
        <w:spacing w:before="0" w:beforeAutospacing="0" w:after="0" w:afterAutospacing="0"/>
        <w:jc w:val="both"/>
      </w:pPr>
      <w:r w:rsidRPr="00067152">
        <w:t xml:space="preserve">wynagrodzenie za roboty wykonywane przez Podwykonawcę powinno być określone precyzyjnie i nie może przekroczyć wysokości wynagrodzenia przewidzianego dla </w:t>
      </w:r>
      <w:r w:rsidR="00CD54AB">
        <w:t xml:space="preserve">Wykonawcy za ten zakres robót, </w:t>
      </w:r>
    </w:p>
    <w:p w:rsidR="00CD54AB" w:rsidRDefault="00232997" w:rsidP="00092846">
      <w:pPr>
        <w:pStyle w:val="NormalnyWeb"/>
        <w:numPr>
          <w:ilvl w:val="0"/>
          <w:numId w:val="11"/>
        </w:numPr>
        <w:spacing w:before="0" w:beforeAutospacing="0" w:after="0" w:afterAutospacing="0"/>
        <w:jc w:val="both"/>
      </w:pPr>
      <w:r w:rsidRPr="00067152">
        <w:t>umowa o podwykonawstwo nie</w:t>
      </w:r>
      <w:r w:rsidR="00CD54AB">
        <w:t xml:space="preserve"> może zawierać postanowień: </w:t>
      </w:r>
      <w:r w:rsidR="00CD54AB">
        <w:br/>
        <w:t xml:space="preserve">a)   </w:t>
      </w:r>
      <w:r w:rsidRPr="00067152">
        <w:t xml:space="preserve">uzależniających wypłatę wynagrodzenia dla Podwykonawcy od zapłaty przez </w:t>
      </w:r>
      <w:r w:rsidR="00CD54AB">
        <w:t xml:space="preserve">  </w:t>
      </w:r>
    </w:p>
    <w:p w:rsidR="00CD54AB" w:rsidRDefault="00CD54AB" w:rsidP="00CD54AB">
      <w:pPr>
        <w:pStyle w:val="NormalnyWeb"/>
        <w:spacing w:before="0" w:beforeAutospacing="0" w:after="0" w:afterAutospacing="0"/>
        <w:ind w:left="1080"/>
        <w:jc w:val="both"/>
      </w:pPr>
      <w:r>
        <w:t xml:space="preserve">      </w:t>
      </w:r>
      <w:r w:rsidR="00232997" w:rsidRPr="00067152">
        <w:t xml:space="preserve">Zamawiającego wynagrodzenia na rzecz Wykonawcy, za zakres robót </w:t>
      </w:r>
    </w:p>
    <w:p w:rsidR="00CD54AB" w:rsidRDefault="00CD54AB" w:rsidP="00CD54AB">
      <w:pPr>
        <w:pStyle w:val="NormalnyWeb"/>
        <w:spacing w:before="0" w:beforeAutospacing="0" w:after="0" w:afterAutospacing="0"/>
        <w:ind w:left="1080"/>
        <w:jc w:val="both"/>
      </w:pPr>
      <w:r>
        <w:t xml:space="preserve">      wykonanych przez Wykonawcę, </w:t>
      </w:r>
    </w:p>
    <w:p w:rsidR="00CD54AB" w:rsidRDefault="00232997" w:rsidP="00092846">
      <w:pPr>
        <w:pStyle w:val="NormalnyWeb"/>
        <w:numPr>
          <w:ilvl w:val="0"/>
          <w:numId w:val="12"/>
        </w:numPr>
        <w:spacing w:before="0" w:beforeAutospacing="0" w:after="0" w:afterAutospacing="0"/>
        <w:jc w:val="both"/>
      </w:pPr>
      <w:r w:rsidRPr="00067152">
        <w:t>uzależniających zwrot Podwykonawcy kwot zabezpieczeń przez Wykonawcę, od zwrotu zabezpieczenia wykonania umowy przez Zamawiającego na rzecz Wykonaw</w:t>
      </w:r>
      <w:r w:rsidR="00CD54AB">
        <w:t xml:space="preserve">cy, </w:t>
      </w:r>
    </w:p>
    <w:p w:rsidR="00CD54AB" w:rsidRDefault="00232997" w:rsidP="00092846">
      <w:pPr>
        <w:pStyle w:val="NormalnyWeb"/>
        <w:numPr>
          <w:ilvl w:val="0"/>
          <w:numId w:val="12"/>
        </w:numPr>
        <w:spacing w:before="0" w:beforeAutospacing="0" w:after="0" w:afterAutospacing="0"/>
        <w:jc w:val="both"/>
      </w:pPr>
      <w:r w:rsidRPr="00067152">
        <w:t xml:space="preserve">dotyczących dokonywania przez Wykonawcę zatrzymań (zmniejszeń) </w:t>
      </w:r>
      <w:r w:rsidR="00CD54AB">
        <w:t xml:space="preserve">wynagrodzenia Podwykonawcy, </w:t>
      </w:r>
    </w:p>
    <w:p w:rsidR="00CD54AB" w:rsidRDefault="00232997" w:rsidP="00092846">
      <w:pPr>
        <w:pStyle w:val="NormalnyWeb"/>
        <w:numPr>
          <w:ilvl w:val="0"/>
          <w:numId w:val="11"/>
        </w:numPr>
        <w:spacing w:before="0" w:beforeAutospacing="0" w:after="0" w:afterAutospacing="0"/>
        <w:jc w:val="both"/>
      </w:pPr>
      <w:r w:rsidRPr="00067152">
        <w:t>termin zapłaty wynagrodzenia Podwykonawcy lub dalszemu</w:t>
      </w:r>
      <w:r w:rsidR="00CD54AB">
        <w:t xml:space="preserve"> Podwykonawcy przewidziany w um</w:t>
      </w:r>
      <w:r w:rsidRPr="00067152">
        <w:t>owie o podwykonawstwo nie może być dłuższy niż 30 dni od dnia doręczenia Wykonawcy, Podwykonawcy lub dalszemu Podwykonawcy faktury lub rachunku, potwierdzających wykonanie zleconej Podwykonawcy lub dalszemu Podwykonawcy dostawy, us</w:t>
      </w:r>
      <w:r w:rsidR="00CD54AB">
        <w:t xml:space="preserve">ługi lub roboty budowlanej. </w:t>
      </w:r>
    </w:p>
    <w:p w:rsidR="00CD54AB" w:rsidRDefault="00232997" w:rsidP="00092846">
      <w:pPr>
        <w:pStyle w:val="NormalnyWeb"/>
        <w:numPr>
          <w:ilvl w:val="0"/>
          <w:numId w:val="10"/>
        </w:numPr>
        <w:spacing w:before="0" w:beforeAutospacing="0" w:after="0" w:afterAutospacing="0"/>
        <w:ind w:left="426" w:hanging="426"/>
        <w:jc w:val="both"/>
      </w:pPr>
      <w:r w:rsidRPr="00067152">
        <w:t>Zamawiający w terminie do 14 dni od momentu otrzymania projektu umowy zgłasza pisemne zastrzeżenia do projektu umowy o podwykonawstwo, niespełniającej wymagań, której przedmiotem są roboty budowlane.</w:t>
      </w:r>
    </w:p>
    <w:p w:rsidR="00CD54AB" w:rsidRDefault="00232997" w:rsidP="00092846">
      <w:pPr>
        <w:pStyle w:val="NormalnyWeb"/>
        <w:numPr>
          <w:ilvl w:val="0"/>
          <w:numId w:val="10"/>
        </w:numPr>
        <w:spacing w:before="0" w:beforeAutospacing="0" w:after="0" w:afterAutospacing="0"/>
        <w:ind w:left="426" w:hanging="426"/>
        <w:jc w:val="both"/>
      </w:pPr>
      <w:r w:rsidRPr="00067152">
        <w:t xml:space="preserve">Niezgłoszenie przez Zamawiającego pisemnych zastrzeżeń do przedłożonego projektu umowy o podwykonawstwo, której przedmiotem są roboty budowlane, uważa się za akceptację projektu umowy przez Zamawiającego. </w:t>
      </w:r>
    </w:p>
    <w:p w:rsidR="00CD54AB" w:rsidRDefault="00232997" w:rsidP="00092846">
      <w:pPr>
        <w:pStyle w:val="NormalnyWeb"/>
        <w:numPr>
          <w:ilvl w:val="0"/>
          <w:numId w:val="10"/>
        </w:numPr>
        <w:spacing w:before="0" w:beforeAutospacing="0" w:after="0" w:afterAutospacing="0"/>
        <w:ind w:left="426" w:hanging="426"/>
        <w:jc w:val="both"/>
      </w:pPr>
      <w:r w:rsidRPr="00067152">
        <w:t xml:space="preserve">Wykonawca, Podwykonawca lub dalszy Podwykonawca zamówienia na roboty budowlane przedkłada Zamawiającemu poświadczoną za zgodność z oryginałem kopię zawartej umowy o podwykonawstwo, której przedmiotem są roboty budowlane w terminie do </w:t>
      </w:r>
      <w:r w:rsidR="00CD54AB">
        <w:t xml:space="preserve">7 dni od dnia jej zawarcia. </w:t>
      </w:r>
    </w:p>
    <w:p w:rsidR="00CD54AB" w:rsidRDefault="00232997" w:rsidP="00092846">
      <w:pPr>
        <w:pStyle w:val="NormalnyWeb"/>
        <w:numPr>
          <w:ilvl w:val="0"/>
          <w:numId w:val="10"/>
        </w:numPr>
        <w:spacing w:before="0" w:beforeAutospacing="0" w:after="0" w:afterAutospacing="0"/>
        <w:ind w:left="426" w:hanging="426"/>
        <w:jc w:val="both"/>
      </w:pPr>
      <w:r w:rsidRPr="00067152">
        <w:t>Zamawiający w terminie 14 dni od momentu otrzymania, zgłasza pisemny sprzeciw do umowy o podwykonawstwo, której przedmiotem są roboty budowlane, w przypadkac</w:t>
      </w:r>
      <w:r w:rsidR="00CD54AB">
        <w:t xml:space="preserve">h, o których mowa w ust. </w:t>
      </w:r>
      <w:r w:rsidR="000D6D19">
        <w:t>4</w:t>
      </w:r>
      <w:r w:rsidR="00CD54AB">
        <w:t xml:space="preserve">. </w:t>
      </w:r>
    </w:p>
    <w:p w:rsidR="00CD54AB" w:rsidRDefault="00232997" w:rsidP="00092846">
      <w:pPr>
        <w:pStyle w:val="NormalnyWeb"/>
        <w:numPr>
          <w:ilvl w:val="0"/>
          <w:numId w:val="10"/>
        </w:numPr>
        <w:spacing w:before="0" w:beforeAutospacing="0" w:after="0" w:afterAutospacing="0"/>
        <w:ind w:left="426" w:hanging="426"/>
        <w:jc w:val="both"/>
      </w:pPr>
      <w:r w:rsidRPr="00067152">
        <w:t>Niezgłoszenie pisemnego sprzeciwu do przedłożonej umowy o podwykonawstwo, której przedmiotem są roboty budowlane, w terminie określonym w ust. 7 uważa się za akceptację</w:t>
      </w:r>
      <w:r w:rsidR="00CD54AB">
        <w:t xml:space="preserve"> umowy przez Zamawiającego. </w:t>
      </w:r>
    </w:p>
    <w:p w:rsidR="00CD54AB" w:rsidRDefault="00232997" w:rsidP="00092846">
      <w:pPr>
        <w:pStyle w:val="NormalnyWeb"/>
        <w:numPr>
          <w:ilvl w:val="0"/>
          <w:numId w:val="10"/>
        </w:numPr>
        <w:spacing w:before="0" w:beforeAutospacing="0" w:after="0" w:afterAutospacing="0"/>
        <w:ind w:left="426" w:hanging="426"/>
        <w:jc w:val="both"/>
      </w:pPr>
      <w:r w:rsidRPr="00067152">
        <w:t xml:space="preserve">Wykonawca, Podwykonawca lub dalszy Podwykonawca zobowiązany jest do przedkładania Zamawiającemu poświadczonej za zgodność z oryginałem kopii zawartych umów o podwykonawstwo, których przedmiotem są dostawy lub usługi w terminie 7 dni </w:t>
      </w:r>
      <w:r w:rsidRPr="00067152">
        <w:lastRenderedPageBreak/>
        <w:t xml:space="preserve">od dnia ich zawarcia, z wyłączeniem umów o podwykonawstwo dotyczących dostawy mediów, usług geodezyjnych, geologicznych, opinii, opracowań projektowych, ekspertyz, dostawy materiałów budowlanych, usług sprzętowo-transportowych o wartości mniejszej niż </w:t>
      </w:r>
      <w:r w:rsidRPr="00CD54AB">
        <w:rPr>
          <w:i/>
          <w:iCs/>
        </w:rPr>
        <w:t xml:space="preserve">0,5% </w:t>
      </w:r>
      <w:r w:rsidRPr="00067152">
        <w:t>wartości umowy w sprawie zamówienia publicznego. Wyłączenie, o którym mowa w zadaniu pierwszym, nie dotyczy umów o podwykonawstwo o wartości więks</w:t>
      </w:r>
      <w:r w:rsidR="00CD54AB">
        <w:t xml:space="preserve">zej niż 50 000.00 zł. </w:t>
      </w:r>
    </w:p>
    <w:p w:rsidR="00CD54AB" w:rsidRDefault="00232997" w:rsidP="00092846">
      <w:pPr>
        <w:pStyle w:val="NormalnyWeb"/>
        <w:numPr>
          <w:ilvl w:val="0"/>
          <w:numId w:val="10"/>
        </w:numPr>
        <w:spacing w:before="0" w:beforeAutospacing="0" w:after="0" w:afterAutospacing="0"/>
        <w:ind w:left="426" w:hanging="426"/>
        <w:jc w:val="both"/>
      </w:pPr>
      <w:r w:rsidRPr="00067152">
        <w:t>W p</w:t>
      </w:r>
      <w:r w:rsidR="000D6D19">
        <w:t>rzypadku, o którym mowa w ust. 6</w:t>
      </w:r>
      <w:r w:rsidRPr="00067152">
        <w:t>, jeżeli termin zapłaty jest dłuższy niż 30 dni, Zamawiający informuje o tym Wykonawcę i wzywa go do doprowadzenia do zmiany tej umowy pod ry</w:t>
      </w:r>
      <w:r w:rsidR="00CD54AB">
        <w:t xml:space="preserve">gorem zapłaty kary umownej. </w:t>
      </w:r>
    </w:p>
    <w:p w:rsidR="00CD54AB" w:rsidRDefault="00232997" w:rsidP="00092846">
      <w:pPr>
        <w:pStyle w:val="NormalnyWeb"/>
        <w:numPr>
          <w:ilvl w:val="0"/>
          <w:numId w:val="10"/>
        </w:numPr>
        <w:spacing w:before="0" w:beforeAutospacing="0" w:after="0" w:afterAutospacing="0"/>
        <w:ind w:left="426" w:hanging="426"/>
        <w:jc w:val="both"/>
      </w:pPr>
      <w:r w:rsidRPr="00067152">
        <w:t>Przepisy ust. 3- 10 stosuje się odpowiednio do zmia</w:t>
      </w:r>
      <w:r w:rsidR="00881621">
        <w:t>n um</w:t>
      </w:r>
      <w:r w:rsidR="00CD54AB">
        <w:t>owy o podwykonawstwo.</w:t>
      </w:r>
    </w:p>
    <w:p w:rsidR="00CD54AB" w:rsidRDefault="00232997" w:rsidP="00092846">
      <w:pPr>
        <w:pStyle w:val="NormalnyWeb"/>
        <w:numPr>
          <w:ilvl w:val="0"/>
          <w:numId w:val="10"/>
        </w:numPr>
        <w:spacing w:before="0" w:beforeAutospacing="0" w:after="0" w:afterAutospacing="0"/>
        <w:ind w:left="426" w:hanging="426"/>
        <w:jc w:val="both"/>
      </w:pPr>
      <w:r w:rsidRPr="00067152">
        <w:t>Każdorazowa zmiana, wprowadzenie lub rezygnacja z Podwykonawcy wymaga pis</w:t>
      </w:r>
      <w:r w:rsidR="00CD54AB">
        <w:t xml:space="preserve">emnej Zgody Zamawiającego. </w:t>
      </w:r>
    </w:p>
    <w:p w:rsidR="00CD54AB" w:rsidRDefault="00232997" w:rsidP="00092846">
      <w:pPr>
        <w:pStyle w:val="NormalnyWeb"/>
        <w:numPr>
          <w:ilvl w:val="0"/>
          <w:numId w:val="10"/>
        </w:numPr>
        <w:spacing w:before="0" w:beforeAutospacing="0" w:after="0" w:afterAutospacing="0"/>
        <w:ind w:left="426" w:hanging="426"/>
        <w:jc w:val="both"/>
      </w:pPr>
      <w:r w:rsidRPr="00067152">
        <w:t>Do zawarcia przez Podwykonawcę umowy z dalszym Podwykonawcą wymagana jest zgoda Zamawiaj</w:t>
      </w:r>
      <w:r w:rsidR="00CD54AB">
        <w:t xml:space="preserve">ącego i Wykonawcy. </w:t>
      </w:r>
    </w:p>
    <w:p w:rsidR="00CD54AB" w:rsidRDefault="00232997" w:rsidP="00092846">
      <w:pPr>
        <w:pStyle w:val="NormalnyWeb"/>
        <w:numPr>
          <w:ilvl w:val="0"/>
          <w:numId w:val="10"/>
        </w:numPr>
        <w:spacing w:before="0" w:beforeAutospacing="0" w:after="0" w:afterAutospacing="0"/>
        <w:ind w:left="426" w:hanging="426"/>
        <w:jc w:val="both"/>
      </w:pPr>
      <w:r w:rsidRPr="00067152">
        <w:t xml:space="preserve">Wykonawca ponosi wobec Zamawiającego pełną odpowiedzialność za roboty, które wykonuje </w:t>
      </w:r>
      <w:r w:rsidR="00CD54AB">
        <w:t xml:space="preserve">przy pomocy Podwykonawców. </w:t>
      </w:r>
    </w:p>
    <w:p w:rsidR="00CD54AB" w:rsidRDefault="00232997" w:rsidP="00092846">
      <w:pPr>
        <w:pStyle w:val="NormalnyWeb"/>
        <w:numPr>
          <w:ilvl w:val="0"/>
          <w:numId w:val="10"/>
        </w:numPr>
        <w:spacing w:before="0" w:beforeAutospacing="0" w:after="0" w:afterAutospacing="0"/>
        <w:ind w:left="426" w:hanging="426"/>
        <w:jc w:val="both"/>
      </w:pPr>
      <w:r w:rsidRPr="00067152">
        <w:t>Wykonawca zobowiązany jest na żądanie Zamawiającego udzielić mu wszelkich informac</w:t>
      </w:r>
      <w:r w:rsidR="00CD54AB">
        <w:t xml:space="preserve">ji dotyczących Podwykonawców. </w:t>
      </w:r>
    </w:p>
    <w:p w:rsidR="00DD020D" w:rsidRDefault="00232997" w:rsidP="00092846">
      <w:pPr>
        <w:pStyle w:val="NormalnyWeb"/>
        <w:numPr>
          <w:ilvl w:val="0"/>
          <w:numId w:val="10"/>
        </w:numPr>
        <w:spacing w:before="0" w:beforeAutospacing="0" w:after="0" w:afterAutospacing="0"/>
        <w:ind w:left="426" w:hanging="426"/>
        <w:jc w:val="both"/>
      </w:pPr>
      <w:r w:rsidRPr="00067152">
        <w:t xml:space="preserve">Bez zgody Zamawiającego, Wykonawca nie może umożliwić Podwykonawcy wejścia na teren robót i rozpoczęcia prac. </w:t>
      </w:r>
    </w:p>
    <w:p w:rsidR="00DD020D" w:rsidRDefault="00DD020D" w:rsidP="00DD020D">
      <w:pPr>
        <w:pStyle w:val="NormalnyWeb"/>
        <w:spacing w:before="0" w:beforeAutospacing="0" w:after="0" w:afterAutospacing="0"/>
        <w:jc w:val="both"/>
      </w:pPr>
    </w:p>
    <w:p w:rsidR="00DD020D" w:rsidRDefault="00572BC3" w:rsidP="00DD020D">
      <w:pPr>
        <w:pStyle w:val="NormalnyWeb"/>
        <w:spacing w:before="0" w:beforeAutospacing="0" w:after="0" w:afterAutospacing="0"/>
        <w:jc w:val="center"/>
        <w:rPr>
          <w:b/>
          <w:bCs/>
        </w:rPr>
      </w:pPr>
      <w:r>
        <w:t>§ 10</w:t>
      </w:r>
      <w:r w:rsidR="00DD020D">
        <w:t xml:space="preserve"> </w:t>
      </w:r>
    </w:p>
    <w:p w:rsidR="00D95245" w:rsidRDefault="00232997" w:rsidP="00092846">
      <w:pPr>
        <w:pStyle w:val="NormalnyWeb"/>
        <w:numPr>
          <w:ilvl w:val="0"/>
          <w:numId w:val="13"/>
        </w:numPr>
        <w:spacing w:before="0" w:beforeAutospacing="0" w:after="0" w:afterAutospacing="0"/>
        <w:ind w:left="426" w:hanging="426"/>
        <w:jc w:val="both"/>
      </w:pPr>
      <w:r w:rsidRPr="00067152">
        <w:t>Wykonawca ponosi odpowiedzialność za szkody wyrządzone Zamawiającemu i osobom trzecim w związku z prowadzonymi robotami lub z powodu niewykonania lub nie</w:t>
      </w:r>
      <w:r w:rsidR="00D95245">
        <w:t xml:space="preserve">właściwego wykonania umowy. </w:t>
      </w:r>
    </w:p>
    <w:p w:rsidR="00D95245" w:rsidRDefault="00232997" w:rsidP="00092846">
      <w:pPr>
        <w:pStyle w:val="NormalnyWeb"/>
        <w:numPr>
          <w:ilvl w:val="0"/>
          <w:numId w:val="13"/>
        </w:numPr>
        <w:spacing w:before="0" w:beforeAutospacing="0" w:after="0" w:afterAutospacing="0"/>
        <w:ind w:left="426" w:hanging="426"/>
        <w:jc w:val="both"/>
      </w:pPr>
      <w:r w:rsidRPr="00067152">
        <w:t xml:space="preserve">Wykonawca ponosi pełną odpowiedzialność za właściwe wykonanie robót, zapewnienie BHP i warunków bezpieczeństwa oraz metody organizacyjno </w:t>
      </w:r>
      <w:r w:rsidR="00D95245">
        <w:t>-</w:t>
      </w:r>
      <w:r w:rsidRPr="00067152">
        <w:t xml:space="preserve"> technologiczne stosowane na terenie </w:t>
      </w:r>
      <w:r w:rsidR="00D95245">
        <w:t xml:space="preserve">prowadzenia robót. </w:t>
      </w:r>
    </w:p>
    <w:p w:rsidR="00D95245" w:rsidRDefault="00232997" w:rsidP="00092846">
      <w:pPr>
        <w:pStyle w:val="NormalnyWeb"/>
        <w:numPr>
          <w:ilvl w:val="0"/>
          <w:numId w:val="13"/>
        </w:numPr>
        <w:spacing w:before="0" w:beforeAutospacing="0" w:after="0" w:afterAutospacing="0"/>
        <w:ind w:left="426" w:hanging="426"/>
        <w:jc w:val="both"/>
      </w:pPr>
      <w:r w:rsidRPr="00067152">
        <w:t>Strony zgodnie ustalają, że nie wywiązywanie się z przyjętych zobowiązań przewidzianych w niniejszej umowie będzie wywoływało skutki wynikające z niniejszej umowy i obowiązujących przepisów prawnych.</w:t>
      </w:r>
    </w:p>
    <w:p w:rsidR="001760A9" w:rsidRDefault="001760A9" w:rsidP="00572BC3">
      <w:pPr>
        <w:pStyle w:val="NormalnyWeb"/>
        <w:spacing w:before="0" w:beforeAutospacing="0" w:after="0" w:afterAutospacing="0"/>
        <w:jc w:val="center"/>
        <w:rPr>
          <w:bCs/>
        </w:rPr>
      </w:pPr>
    </w:p>
    <w:p w:rsidR="00D95245" w:rsidRPr="00572BC3" w:rsidRDefault="00572BC3" w:rsidP="00572BC3">
      <w:pPr>
        <w:pStyle w:val="NormalnyWeb"/>
        <w:spacing w:before="0" w:beforeAutospacing="0" w:after="0" w:afterAutospacing="0"/>
        <w:jc w:val="center"/>
        <w:rPr>
          <w:bCs/>
        </w:rPr>
      </w:pPr>
      <w:r w:rsidRPr="00572BC3">
        <w:rPr>
          <w:bCs/>
        </w:rPr>
        <w:t>§ 11</w:t>
      </w:r>
    </w:p>
    <w:p w:rsidR="007B616D" w:rsidRDefault="00232997" w:rsidP="00092846">
      <w:pPr>
        <w:pStyle w:val="NormalnyWeb"/>
        <w:numPr>
          <w:ilvl w:val="0"/>
          <w:numId w:val="14"/>
        </w:numPr>
        <w:spacing w:before="0" w:beforeAutospacing="0" w:after="0" w:afterAutospacing="0"/>
        <w:ind w:left="426" w:hanging="426"/>
        <w:jc w:val="both"/>
      </w:pPr>
      <w:r w:rsidRPr="00067152">
        <w:t xml:space="preserve">Miejscem odbioru przedmiotu umowy, o którym mowa </w:t>
      </w:r>
      <w:r w:rsidRPr="006221D6">
        <w:t xml:space="preserve">w </w:t>
      </w:r>
      <w:r w:rsidR="00D95245" w:rsidRPr="006221D6">
        <w:t>§</w:t>
      </w:r>
      <w:r w:rsidR="00C27E5C" w:rsidRPr="006221D6">
        <w:t>1, ust. 2 pkt.a)</w:t>
      </w:r>
      <w:r w:rsidRPr="006221D6">
        <w:rPr>
          <w:b/>
          <w:bCs/>
        </w:rPr>
        <w:t xml:space="preserve"> </w:t>
      </w:r>
      <w:r w:rsidRPr="006221D6">
        <w:t xml:space="preserve">będzie </w:t>
      </w:r>
      <w:r w:rsidRPr="00067152">
        <w:t xml:space="preserve">siedziba Urzędu </w:t>
      </w:r>
      <w:r w:rsidR="007B616D">
        <w:t>Gminy Buczkowice.</w:t>
      </w:r>
    </w:p>
    <w:p w:rsidR="007B616D" w:rsidRDefault="00232997" w:rsidP="00092846">
      <w:pPr>
        <w:pStyle w:val="NormalnyWeb"/>
        <w:numPr>
          <w:ilvl w:val="0"/>
          <w:numId w:val="14"/>
        </w:numPr>
        <w:spacing w:before="0" w:beforeAutospacing="0" w:after="0" w:afterAutospacing="0"/>
        <w:ind w:left="426" w:hanging="426"/>
        <w:jc w:val="both"/>
      </w:pPr>
      <w:r w:rsidRPr="00067152">
        <w:t xml:space="preserve"> Wykonawca przekaże Zamawiającemu 1 egz. opracowań, o których mowa w </w:t>
      </w:r>
      <w:r w:rsidR="007B616D">
        <w:t>§</w:t>
      </w:r>
      <w:r w:rsidRPr="00067152">
        <w:t>1, ust. 3 w formie papierowej wraz z oświadczeniami, o których mowa w</w:t>
      </w:r>
      <w:r w:rsidR="007B616D">
        <w:t xml:space="preserve"> </w:t>
      </w:r>
      <w:r w:rsidR="007B616D" w:rsidRPr="007B616D">
        <w:t>§</w:t>
      </w:r>
      <w:r w:rsidRPr="007B616D">
        <w:t xml:space="preserve"> </w:t>
      </w:r>
      <w:r w:rsidRPr="007B616D">
        <w:rPr>
          <w:iCs/>
        </w:rPr>
        <w:t>5</w:t>
      </w:r>
      <w:r w:rsidRPr="00067152">
        <w:rPr>
          <w:i/>
          <w:iCs/>
        </w:rPr>
        <w:t xml:space="preserve"> </w:t>
      </w:r>
      <w:r w:rsidRPr="00067152">
        <w:t xml:space="preserve">ust. </w:t>
      </w:r>
      <w:r w:rsidR="006221D6">
        <w:t>3</w:t>
      </w:r>
      <w:r w:rsidRPr="00067152">
        <w:t>, w celu spr</w:t>
      </w:r>
      <w:r w:rsidR="007B616D">
        <w:t xml:space="preserve">awdzenia zgodności z umową. </w:t>
      </w:r>
    </w:p>
    <w:p w:rsidR="007B616D" w:rsidRDefault="00232997" w:rsidP="00092846">
      <w:pPr>
        <w:pStyle w:val="NormalnyWeb"/>
        <w:numPr>
          <w:ilvl w:val="0"/>
          <w:numId w:val="14"/>
        </w:numPr>
        <w:spacing w:before="0" w:beforeAutospacing="0" w:after="0" w:afterAutospacing="0"/>
        <w:ind w:left="426" w:hanging="426"/>
        <w:jc w:val="both"/>
      </w:pPr>
      <w:r w:rsidRPr="00067152">
        <w:t xml:space="preserve">Zamawiający przyjmie za potwierdzeniem przedmiot umowy, o którym mowa w </w:t>
      </w:r>
      <w:r w:rsidR="007B616D">
        <w:t>§1</w:t>
      </w:r>
      <w:r w:rsidRPr="00067152">
        <w:t xml:space="preserve"> ust. </w:t>
      </w:r>
      <w:r w:rsidR="006221D6">
        <w:t>3</w:t>
      </w:r>
      <w:r w:rsidRPr="00067152">
        <w:t xml:space="preserve"> do sprawdzenia, oraz w terminie 10 dni dokona jego sprawdzenia</w:t>
      </w:r>
      <w:r w:rsidR="007B616D">
        <w:t>.</w:t>
      </w:r>
      <w:r w:rsidRPr="00067152">
        <w:t xml:space="preserve"> Jeżeli termin, o którym mowa w zdaniu poprzedzającym okaże się niewystarczający do oceny , Zamawiający powiadomi o tym fakcie Wykonawcę ze wskazaniem nowego t</w:t>
      </w:r>
      <w:r w:rsidR="00881621">
        <w:t>erminu. Przyjęcie przedmiotu um</w:t>
      </w:r>
      <w:r w:rsidRPr="00067152">
        <w:t>owy do sprawdzenia nie jest równoznaczne z jego odbiorem i nie upoważnia Wykona</w:t>
      </w:r>
      <w:r w:rsidR="007B616D">
        <w:t xml:space="preserve">wcy do wystawienia faktury. </w:t>
      </w:r>
    </w:p>
    <w:p w:rsidR="007B616D" w:rsidRDefault="00232997" w:rsidP="00092846">
      <w:pPr>
        <w:pStyle w:val="NormalnyWeb"/>
        <w:numPr>
          <w:ilvl w:val="0"/>
          <w:numId w:val="14"/>
        </w:numPr>
        <w:spacing w:before="0" w:beforeAutospacing="0" w:after="0" w:afterAutospacing="0"/>
        <w:ind w:left="426" w:hanging="426"/>
        <w:jc w:val="both"/>
      </w:pPr>
      <w:r w:rsidRPr="00067152">
        <w:t xml:space="preserve">W przypadku braku zastrzeżeń, Zamawiający poinformuje o tym fakcie Wykonawcę drogą email, który przekaże niezwłocznie pozostałą ilość egzemplarzy zgodnie z </w:t>
      </w:r>
      <w:r w:rsidR="007B616D">
        <w:t>§</w:t>
      </w:r>
      <w:r w:rsidRPr="00067152">
        <w:t>1 ust. 3, a Zamawiający potwierdzi odbiór przedmiotu umowy</w:t>
      </w:r>
      <w:r w:rsidR="006221D6">
        <w:t>.</w:t>
      </w:r>
      <w:r w:rsidR="007B616D">
        <w:t xml:space="preserve"> </w:t>
      </w:r>
    </w:p>
    <w:p w:rsidR="007B616D" w:rsidRDefault="00232997" w:rsidP="00092846">
      <w:pPr>
        <w:pStyle w:val="NormalnyWeb"/>
        <w:numPr>
          <w:ilvl w:val="0"/>
          <w:numId w:val="14"/>
        </w:numPr>
        <w:spacing w:before="0" w:beforeAutospacing="0" w:after="0" w:afterAutospacing="0"/>
        <w:ind w:left="426" w:hanging="426"/>
        <w:jc w:val="both"/>
      </w:pPr>
      <w:r w:rsidRPr="00067152">
        <w:t>Jeżeli przekazane opracowania będą niekompletne, nie będą zgodne z założeniami określonymi w niniejszej umowie Zamawiający w ter</w:t>
      </w:r>
      <w:r w:rsidR="007B616D">
        <w:t xml:space="preserve">minie określonym w ust. 3: </w:t>
      </w:r>
    </w:p>
    <w:p w:rsidR="007B616D" w:rsidRDefault="00232997" w:rsidP="00092846">
      <w:pPr>
        <w:pStyle w:val="NormalnyWeb"/>
        <w:numPr>
          <w:ilvl w:val="0"/>
          <w:numId w:val="15"/>
        </w:numPr>
        <w:spacing w:before="0" w:beforeAutospacing="0" w:after="0" w:afterAutospacing="0"/>
        <w:jc w:val="both"/>
      </w:pPr>
      <w:r w:rsidRPr="00067152">
        <w:lastRenderedPageBreak/>
        <w:t>wskaże na piśmie Wykonawcy swoje zastrzeżenia i wezwie Wykonawcę aby w określonym terminie nie dłuższym niż 4 dni, usunął zgłoszone przez Zamawiają</w:t>
      </w:r>
      <w:r w:rsidR="007B616D">
        <w:t xml:space="preserve">cego nieprawidłowości, </w:t>
      </w:r>
    </w:p>
    <w:p w:rsidR="007B616D" w:rsidRDefault="00232997" w:rsidP="00092846">
      <w:pPr>
        <w:pStyle w:val="NormalnyWeb"/>
        <w:numPr>
          <w:ilvl w:val="0"/>
          <w:numId w:val="15"/>
        </w:numPr>
        <w:spacing w:before="0" w:beforeAutospacing="0" w:after="0" w:afterAutospacing="0"/>
        <w:jc w:val="both"/>
      </w:pPr>
      <w:r w:rsidRPr="00067152">
        <w:t>zwróci Wykonawcy wadliwie opracowa</w:t>
      </w:r>
      <w:r w:rsidR="007B616D">
        <w:t xml:space="preserve">ną dokumentację projektową. </w:t>
      </w:r>
    </w:p>
    <w:p w:rsidR="007B616D" w:rsidRDefault="00232997" w:rsidP="00092846">
      <w:pPr>
        <w:pStyle w:val="NormalnyWeb"/>
        <w:numPr>
          <w:ilvl w:val="0"/>
          <w:numId w:val="14"/>
        </w:numPr>
        <w:spacing w:before="0" w:beforeAutospacing="0" w:after="0" w:afterAutospacing="0"/>
        <w:ind w:left="426" w:hanging="426"/>
        <w:jc w:val="both"/>
      </w:pPr>
      <w:r w:rsidRPr="00067152">
        <w:t xml:space="preserve">W razie, gdy Zamawiający w terminie określonym w ust. 3 nie zgłosił zastrzeżeń i nie podpisał protokołu odbioru oraz nie poinformował o nowym terminie sprawdzenia </w:t>
      </w:r>
      <w:r w:rsidR="007B616D">
        <w:t>dokumentacji</w:t>
      </w:r>
      <w:r w:rsidRPr="00067152">
        <w:t>, Wykonawca jest uprawniony do sporządzenia jednostronnego protokołu. stwierdzającego wykonani</w:t>
      </w:r>
      <w:r w:rsidR="007B616D">
        <w:t xml:space="preserve">e dokumentacji projektowej. </w:t>
      </w:r>
    </w:p>
    <w:p w:rsidR="007B616D" w:rsidRDefault="00232997" w:rsidP="00092846">
      <w:pPr>
        <w:pStyle w:val="NormalnyWeb"/>
        <w:numPr>
          <w:ilvl w:val="0"/>
          <w:numId w:val="14"/>
        </w:numPr>
        <w:spacing w:before="0" w:beforeAutospacing="0" w:after="0" w:afterAutospacing="0"/>
        <w:ind w:left="426" w:hanging="426"/>
        <w:jc w:val="both"/>
      </w:pPr>
      <w:r w:rsidRPr="00067152">
        <w:t xml:space="preserve">Zwrot wadliwej dokumentacji projektowej, określonej w ust. </w:t>
      </w:r>
      <w:r w:rsidRPr="007B616D">
        <w:rPr>
          <w:i/>
          <w:iCs/>
        </w:rPr>
        <w:t xml:space="preserve">5 </w:t>
      </w:r>
      <w:r w:rsidRPr="00067152">
        <w:t>nastąpi w formie przesyłki kurierskiej na koszt odbiorcy, chyba, że Wykonawca odbierze ją osobiście. W razie odmowy przyjęcia lub nie podjęcia w terminie awizowanej przesyłki, koszty związane z nadaniem i zwrotem poniesie Wykonawca. Zamawiający obciąży kosztami przesyłki, wystawiając notę obciążeniową z terminem płatności do 3 dni od jej doręczenia. W razie bezskutecznego upływu terminu naliczone zostaną odsetki ustawowe za opóźnienie. Zamawiający może dokonać potrącenia należności, określonych w zdaniach poprzedzających, z wynagrodzenia Wykonawcy, skład</w:t>
      </w:r>
      <w:r w:rsidR="007B616D">
        <w:t xml:space="preserve">ając właściwe oświadczenie. </w:t>
      </w:r>
    </w:p>
    <w:p w:rsidR="007B616D" w:rsidRDefault="00232997" w:rsidP="00092846">
      <w:pPr>
        <w:pStyle w:val="NormalnyWeb"/>
        <w:numPr>
          <w:ilvl w:val="0"/>
          <w:numId w:val="14"/>
        </w:numPr>
        <w:spacing w:before="0" w:beforeAutospacing="0" w:after="0" w:afterAutospacing="0"/>
        <w:ind w:left="426" w:hanging="426"/>
        <w:jc w:val="both"/>
      </w:pPr>
      <w:r w:rsidRPr="00067152">
        <w:t>Podpisanie protokołu odbioru nie zwalnia Wykonawcy od odpowiedzialności za wady z tytułu rękojmi, któ</w:t>
      </w:r>
      <w:r w:rsidR="007B616D">
        <w:t xml:space="preserve">re ujawnią się po odbiorze. </w:t>
      </w:r>
    </w:p>
    <w:p w:rsidR="007B616D" w:rsidRDefault="007B616D" w:rsidP="007B616D">
      <w:pPr>
        <w:pStyle w:val="NormalnyWeb"/>
        <w:spacing w:before="0" w:beforeAutospacing="0" w:after="0" w:afterAutospacing="0"/>
        <w:jc w:val="both"/>
      </w:pPr>
    </w:p>
    <w:p w:rsidR="007B616D" w:rsidRDefault="00572BC3" w:rsidP="007B616D">
      <w:pPr>
        <w:pStyle w:val="NormalnyWeb"/>
        <w:spacing w:before="0" w:beforeAutospacing="0" w:after="0" w:afterAutospacing="0"/>
        <w:jc w:val="center"/>
      </w:pPr>
      <w:r>
        <w:t>§ 12</w:t>
      </w:r>
    </w:p>
    <w:p w:rsidR="007B616D" w:rsidRDefault="00232997" w:rsidP="00092846">
      <w:pPr>
        <w:pStyle w:val="NormalnyWeb"/>
        <w:numPr>
          <w:ilvl w:val="0"/>
          <w:numId w:val="16"/>
        </w:numPr>
        <w:spacing w:before="0" w:beforeAutospacing="0" w:after="0" w:afterAutospacing="0"/>
        <w:ind w:left="426" w:hanging="426"/>
        <w:jc w:val="both"/>
      </w:pPr>
      <w:r w:rsidRPr="00067152">
        <w:t xml:space="preserve">Wykonawca jest zobowiązany zgłaszać do odbioru przez inspektora </w:t>
      </w:r>
      <w:r w:rsidR="006221D6">
        <w:t xml:space="preserve">nadzoru </w:t>
      </w:r>
      <w:r w:rsidRPr="00067152">
        <w:t>wszystkie roboty, a zwłaszcza roboty zanik</w:t>
      </w:r>
      <w:r w:rsidR="007B616D">
        <w:t xml:space="preserve">ające i ulegające zakryciu. </w:t>
      </w:r>
    </w:p>
    <w:p w:rsidR="007B7AFA" w:rsidRDefault="00232997" w:rsidP="00092846">
      <w:pPr>
        <w:pStyle w:val="NormalnyWeb"/>
        <w:numPr>
          <w:ilvl w:val="0"/>
          <w:numId w:val="16"/>
        </w:numPr>
        <w:spacing w:before="0" w:beforeAutospacing="0" w:after="0" w:afterAutospacing="0"/>
        <w:ind w:left="426" w:hanging="426"/>
        <w:jc w:val="both"/>
      </w:pPr>
      <w:r w:rsidRPr="00067152">
        <w:t>Warunkiem odbioru robót zanikających, ulegających zakryciu będzie zgłoszenie tych robót przez Kierownika</w:t>
      </w:r>
      <w:r w:rsidR="006221D6">
        <w:t xml:space="preserve"> budowy/</w:t>
      </w:r>
      <w:r w:rsidRPr="00067152">
        <w:t xml:space="preserve"> robót wpisem do dziennika </w:t>
      </w:r>
      <w:r w:rsidR="007B616D">
        <w:t>budowy</w:t>
      </w:r>
      <w:r w:rsidRPr="00067152">
        <w:t>. Zgłoszenie powinno być dokonane z wyprzedzeniem minimum 2</w:t>
      </w:r>
      <w:r w:rsidR="00863924">
        <w:t xml:space="preserve"> </w:t>
      </w:r>
      <w:r w:rsidRPr="00067152">
        <w:t>dni roboczych od planowanego zakończenia robót przewidzianych do odbioru. Właściwy inspektor przystąpi do odbioru w ciągu 2 dni roboczych licząc od daty zawiadomienia. Prawidłowość wykonanych robót zanikających i ulegających zakryciu zostanie potwierdzona wpisem do dzienn</w:t>
      </w:r>
      <w:r w:rsidR="007B616D">
        <w:t>ika robót przez inspektora.</w:t>
      </w:r>
    </w:p>
    <w:p w:rsidR="007B616D" w:rsidRDefault="007B616D" w:rsidP="007B7AFA">
      <w:pPr>
        <w:pStyle w:val="NormalnyWeb"/>
        <w:spacing w:before="0" w:beforeAutospacing="0" w:after="0" w:afterAutospacing="0"/>
        <w:ind w:left="426"/>
        <w:jc w:val="both"/>
      </w:pPr>
    </w:p>
    <w:p w:rsidR="007B616D" w:rsidRDefault="00572BC3" w:rsidP="007B616D">
      <w:pPr>
        <w:pStyle w:val="NormalnyWeb"/>
        <w:spacing w:before="0" w:beforeAutospacing="0" w:after="0" w:afterAutospacing="0"/>
        <w:jc w:val="center"/>
        <w:rPr>
          <w:b/>
          <w:bCs/>
        </w:rPr>
      </w:pPr>
      <w:r>
        <w:t>§ 13</w:t>
      </w:r>
    </w:p>
    <w:p w:rsidR="007B616D" w:rsidRDefault="00232997" w:rsidP="00092846">
      <w:pPr>
        <w:pStyle w:val="NormalnyWeb"/>
        <w:numPr>
          <w:ilvl w:val="0"/>
          <w:numId w:val="17"/>
        </w:numPr>
        <w:spacing w:before="0" w:beforeAutospacing="0" w:after="0" w:afterAutospacing="0"/>
        <w:ind w:left="284" w:hanging="284"/>
        <w:jc w:val="both"/>
      </w:pPr>
      <w:r w:rsidRPr="00067152">
        <w:t xml:space="preserve">Wykonawca jest zobowiązany zgłaszać do odbioru roboty częściowe. Inspektor przystąpi do częściowego odbioru robót niezwłocznie od otrzymania zawiadomienia nie później jednak niż w terminie 3 dni roboczych. Z czynności tej sporządzany będzie protokół częściowego odbioru robót. </w:t>
      </w:r>
    </w:p>
    <w:p w:rsidR="007B616D" w:rsidRDefault="00232997" w:rsidP="00092846">
      <w:pPr>
        <w:pStyle w:val="NormalnyWeb"/>
        <w:numPr>
          <w:ilvl w:val="0"/>
          <w:numId w:val="17"/>
        </w:numPr>
        <w:spacing w:before="0" w:beforeAutospacing="0" w:after="0" w:afterAutospacing="0"/>
        <w:ind w:left="284" w:hanging="284"/>
        <w:jc w:val="both"/>
      </w:pPr>
      <w:r w:rsidRPr="00067152">
        <w:t>Inspektor może odmówić podpisania protokołu częściowego odbioru robót, jeśli w zgłoszonych robotach wykryje wady lub inne niez</w:t>
      </w:r>
      <w:r w:rsidR="007B616D">
        <w:t xml:space="preserve">godności z niniejszą umową. </w:t>
      </w:r>
    </w:p>
    <w:p w:rsidR="007B616D" w:rsidRDefault="00232997" w:rsidP="00092846">
      <w:pPr>
        <w:pStyle w:val="NormalnyWeb"/>
        <w:numPr>
          <w:ilvl w:val="0"/>
          <w:numId w:val="17"/>
        </w:numPr>
        <w:spacing w:before="0" w:beforeAutospacing="0" w:after="0" w:afterAutospacing="0"/>
        <w:ind w:left="284" w:hanging="284"/>
        <w:jc w:val="both"/>
      </w:pPr>
      <w:r w:rsidRPr="00067152">
        <w:t xml:space="preserve">Podpisanie protokołu częściowego odbioru robót stanowić będzie podstawę dla Wykonawcy do wystawienia faktury przejściowej, o której mowa w </w:t>
      </w:r>
      <w:r w:rsidR="007B616D">
        <w:t>§</w:t>
      </w:r>
      <w:r w:rsidRPr="00067152">
        <w:t xml:space="preserve">3. Wystawienie faktury przejściowej przed podpisaniem protokołu częściowego odbioru robót jest niedopuszczalne i nie rodzi dla Zamawiającego jakichkolwiek skutków prawnych lub finansowych. </w:t>
      </w:r>
      <w:r w:rsidRPr="00067152">
        <w:br/>
      </w:r>
    </w:p>
    <w:p w:rsidR="00E5328B" w:rsidRDefault="00E5328B" w:rsidP="007B616D">
      <w:pPr>
        <w:pStyle w:val="NormalnyWeb"/>
        <w:spacing w:before="0" w:beforeAutospacing="0" w:after="0" w:afterAutospacing="0"/>
        <w:jc w:val="center"/>
      </w:pPr>
    </w:p>
    <w:p w:rsidR="00E5328B" w:rsidRDefault="00E5328B" w:rsidP="007B616D">
      <w:pPr>
        <w:pStyle w:val="NormalnyWeb"/>
        <w:spacing w:before="0" w:beforeAutospacing="0" w:after="0" w:afterAutospacing="0"/>
        <w:jc w:val="center"/>
      </w:pPr>
    </w:p>
    <w:p w:rsidR="007B616D" w:rsidRPr="00863924" w:rsidRDefault="007B616D" w:rsidP="007B616D">
      <w:pPr>
        <w:pStyle w:val="NormalnyWeb"/>
        <w:spacing w:before="0" w:beforeAutospacing="0" w:after="0" w:afterAutospacing="0"/>
        <w:jc w:val="center"/>
        <w:rPr>
          <w:bCs/>
        </w:rPr>
      </w:pPr>
      <w:r w:rsidRPr="00863924">
        <w:t>§</w:t>
      </w:r>
      <w:r w:rsidR="00232997" w:rsidRPr="00863924">
        <w:t xml:space="preserve"> </w:t>
      </w:r>
      <w:r w:rsidR="00572BC3" w:rsidRPr="00863924">
        <w:rPr>
          <w:bCs/>
        </w:rPr>
        <w:t>14</w:t>
      </w:r>
      <w:r w:rsidR="00863924" w:rsidRPr="00863924">
        <w:rPr>
          <w:bCs/>
        </w:rPr>
        <w:t xml:space="preserve"> </w:t>
      </w:r>
    </w:p>
    <w:p w:rsidR="007B616D" w:rsidRDefault="00232997" w:rsidP="00092846">
      <w:pPr>
        <w:pStyle w:val="NormalnyWeb"/>
        <w:numPr>
          <w:ilvl w:val="0"/>
          <w:numId w:val="18"/>
        </w:numPr>
        <w:spacing w:before="0" w:beforeAutospacing="0" w:after="0" w:afterAutospacing="0"/>
        <w:ind w:left="284" w:hanging="284"/>
        <w:jc w:val="both"/>
      </w:pPr>
      <w:r w:rsidRPr="00067152">
        <w:t xml:space="preserve">Wykonawca, z uwzględnieniem czasu na dokonanie czynności określonych poniżej zawiadomi inspektora </w:t>
      </w:r>
      <w:r w:rsidR="00881621">
        <w:t>nadzoru</w:t>
      </w:r>
      <w:r w:rsidRPr="00067152">
        <w:t xml:space="preserve"> o zakończeniu robót i gotowości</w:t>
      </w:r>
      <w:r w:rsidR="007B616D">
        <w:t xml:space="preserve"> do odbioru przedmiotu umowy w </w:t>
      </w:r>
      <w:r w:rsidRPr="00067152">
        <w:t>formie pisemnej oraz wpisem do dziennika robót. Ra</w:t>
      </w:r>
      <w:r w:rsidR="007B616D">
        <w:t xml:space="preserve">zem z zawiadomieniem Wykonawca przekaże: </w:t>
      </w:r>
    </w:p>
    <w:p w:rsidR="007B616D" w:rsidRDefault="00232997" w:rsidP="00092846">
      <w:pPr>
        <w:pStyle w:val="NormalnyWeb"/>
        <w:numPr>
          <w:ilvl w:val="0"/>
          <w:numId w:val="19"/>
        </w:numPr>
        <w:spacing w:before="0" w:beforeAutospacing="0" w:after="0" w:afterAutospacing="0"/>
        <w:ind w:left="709" w:hanging="425"/>
        <w:jc w:val="both"/>
      </w:pPr>
      <w:r w:rsidRPr="00067152">
        <w:lastRenderedPageBreak/>
        <w:t xml:space="preserve">oświadczenie kierownika robót zgodne z art. </w:t>
      </w:r>
      <w:r w:rsidRPr="007B616D">
        <w:rPr>
          <w:iCs/>
        </w:rPr>
        <w:t>57</w:t>
      </w:r>
      <w:r w:rsidRPr="007B616D">
        <w:rPr>
          <w:i/>
          <w:iCs/>
        </w:rPr>
        <w:t xml:space="preserve">, </w:t>
      </w:r>
      <w:r w:rsidRPr="00067152">
        <w:t>ust. 1, pk</w:t>
      </w:r>
      <w:r w:rsidR="007B616D">
        <w:t xml:space="preserve">t. 2 ustawy Prawo Budowlane, </w:t>
      </w:r>
    </w:p>
    <w:p w:rsidR="007B616D" w:rsidRDefault="00232997" w:rsidP="00092846">
      <w:pPr>
        <w:pStyle w:val="NormalnyWeb"/>
        <w:numPr>
          <w:ilvl w:val="0"/>
          <w:numId w:val="19"/>
        </w:numPr>
        <w:spacing w:before="0" w:beforeAutospacing="0" w:after="0" w:afterAutospacing="0"/>
        <w:ind w:left="709" w:hanging="425"/>
        <w:jc w:val="both"/>
      </w:pPr>
      <w:r w:rsidRPr="00067152">
        <w:t>dokumentację powykonawczą zgodnie z art. 3 pkt.</w:t>
      </w:r>
      <w:r w:rsidR="007B616D">
        <w:t xml:space="preserve"> 14 ustawy Prawo Budowlane,</w:t>
      </w:r>
    </w:p>
    <w:p w:rsidR="007B616D" w:rsidRDefault="00232997" w:rsidP="00092846">
      <w:pPr>
        <w:pStyle w:val="NormalnyWeb"/>
        <w:numPr>
          <w:ilvl w:val="0"/>
          <w:numId w:val="19"/>
        </w:numPr>
        <w:spacing w:before="0" w:beforeAutospacing="0" w:after="0" w:afterAutospacing="0"/>
        <w:ind w:left="709" w:hanging="425"/>
        <w:jc w:val="both"/>
      </w:pPr>
      <w:r w:rsidRPr="00067152">
        <w:t xml:space="preserve">oryginał dziennika </w:t>
      </w:r>
      <w:r w:rsidR="007B616D">
        <w:t>budowy</w:t>
      </w:r>
      <w:r w:rsidRPr="00067152">
        <w:t xml:space="preserve"> wraz z wpisem o gotowości obiektu d</w:t>
      </w:r>
      <w:r w:rsidR="007B616D">
        <w:t xml:space="preserve">o odbioru przedmiotu umowy, </w:t>
      </w:r>
    </w:p>
    <w:p w:rsidR="005037B6" w:rsidRDefault="00232997" w:rsidP="00092846">
      <w:pPr>
        <w:pStyle w:val="NormalnyWeb"/>
        <w:numPr>
          <w:ilvl w:val="0"/>
          <w:numId w:val="19"/>
        </w:numPr>
        <w:spacing w:before="0" w:beforeAutospacing="0" w:after="0" w:afterAutospacing="0"/>
        <w:ind w:left="709" w:hanging="425"/>
        <w:jc w:val="both"/>
      </w:pPr>
      <w:r w:rsidRPr="00067152">
        <w:t>deklarację własności użytkowych, krajowe deklaracje zgodności z Normą lub Aprobatą Techniczną dla wbudowanych materiałów oraz wszelkie dokumenty, z których wynikają uprawnienia z tytułu gwarancji udzielonych przez dostawców wyrobów, maszyn i urządzeń, stosowanych (montowanych) przy wykonywaniu robót.</w:t>
      </w:r>
      <w:r w:rsidR="005037B6">
        <w:t xml:space="preserve"> </w:t>
      </w:r>
    </w:p>
    <w:p w:rsidR="005037B6" w:rsidRDefault="00232997" w:rsidP="00092846">
      <w:pPr>
        <w:pStyle w:val="NormalnyWeb"/>
        <w:numPr>
          <w:ilvl w:val="0"/>
          <w:numId w:val="19"/>
        </w:numPr>
        <w:spacing w:before="0" w:beforeAutospacing="0" w:after="0" w:afterAutospacing="0"/>
        <w:ind w:left="709" w:hanging="425"/>
        <w:jc w:val="both"/>
      </w:pPr>
      <w:r w:rsidRPr="00067152">
        <w:t>wymagane prawem protokoły prób i sprawdzeń oraz pro</w:t>
      </w:r>
      <w:r w:rsidR="005037B6">
        <w:t xml:space="preserve">tokoły z rozruchu urządzeń, </w:t>
      </w:r>
    </w:p>
    <w:p w:rsidR="005037B6" w:rsidRDefault="00232997" w:rsidP="00092846">
      <w:pPr>
        <w:pStyle w:val="NormalnyWeb"/>
        <w:numPr>
          <w:ilvl w:val="0"/>
          <w:numId w:val="19"/>
        </w:numPr>
        <w:spacing w:before="0" w:beforeAutospacing="0" w:after="0" w:afterAutospacing="0"/>
        <w:ind w:left="709" w:hanging="425"/>
        <w:jc w:val="both"/>
      </w:pPr>
      <w:r w:rsidRPr="00067152">
        <w:t xml:space="preserve">zabezpieczenie usuwania wad i usterek w okresie rękojmi z uwzględnieniem </w:t>
      </w:r>
      <w:r w:rsidR="005037B6">
        <w:t>§</w:t>
      </w:r>
      <w:r w:rsidR="00881621">
        <w:t>16 ust. 4</w:t>
      </w:r>
      <w:r w:rsidRPr="00067152">
        <w:t>.</w:t>
      </w:r>
    </w:p>
    <w:p w:rsidR="005037B6" w:rsidRDefault="00232997" w:rsidP="00092846">
      <w:pPr>
        <w:pStyle w:val="NormalnyWeb"/>
        <w:numPr>
          <w:ilvl w:val="0"/>
          <w:numId w:val="18"/>
        </w:numPr>
        <w:spacing w:before="0" w:beforeAutospacing="0" w:after="0" w:afterAutospacing="0"/>
        <w:ind w:left="284" w:hanging="284"/>
        <w:jc w:val="both"/>
      </w:pPr>
      <w:r w:rsidRPr="00067152">
        <w:t>Inspektor w ciągu 7 dni od daty zawiadomienia dokona sprawdzenia czy roboty zostały zakończone, czy dokumentacja określona w ust. 1 pkt. 2 została przedłożona i czy jest kompletna. Zakończenie robót budowlanych i dostarczenie wymienionych w ust. 1 dokumentów jest warunkiem do zawiadomienia przez inspektora Zamawiającego o możliwości</w:t>
      </w:r>
      <w:r w:rsidR="005037B6">
        <w:t xml:space="preserve"> odbioru przedmiotu urnowy. </w:t>
      </w:r>
    </w:p>
    <w:p w:rsidR="005037B6" w:rsidRDefault="00232997" w:rsidP="00092846">
      <w:pPr>
        <w:pStyle w:val="NormalnyWeb"/>
        <w:numPr>
          <w:ilvl w:val="0"/>
          <w:numId w:val="18"/>
        </w:numPr>
        <w:spacing w:before="0" w:beforeAutospacing="0" w:after="0" w:afterAutospacing="0"/>
        <w:ind w:left="284" w:hanging="284"/>
        <w:jc w:val="both"/>
      </w:pPr>
      <w:r w:rsidRPr="00067152">
        <w:t xml:space="preserve">Zamawiający powoła komisję odbioru i wyznaczy termin odbioru przedmiotu umowy,  </w:t>
      </w:r>
      <w:r w:rsidR="005037B6">
        <w:t>Z</w:t>
      </w:r>
      <w:r w:rsidRPr="007B616D">
        <w:rPr>
          <w:b/>
          <w:bCs/>
        </w:rPr>
        <w:t xml:space="preserve"> </w:t>
      </w:r>
      <w:r w:rsidRPr="00067152">
        <w:t>odbioru zostanie spisany protokó</w:t>
      </w:r>
      <w:r w:rsidR="005037B6">
        <w:t xml:space="preserve">ł odbioru przedmiotu umowy. </w:t>
      </w:r>
    </w:p>
    <w:p w:rsidR="005037B6" w:rsidRDefault="00232997" w:rsidP="00092846">
      <w:pPr>
        <w:pStyle w:val="NormalnyWeb"/>
        <w:numPr>
          <w:ilvl w:val="0"/>
          <w:numId w:val="18"/>
        </w:numPr>
        <w:spacing w:before="0" w:beforeAutospacing="0" w:after="0" w:afterAutospacing="0"/>
        <w:ind w:left="284" w:hanging="284"/>
        <w:jc w:val="both"/>
      </w:pPr>
      <w:r w:rsidRPr="00067152">
        <w:t xml:space="preserve">Jeżeli w toku czynności odbiorowych zostaną stwierdzone wady to Komisja odbioru może odmówić odbioru jeżeli przedmiot umowy będzie wykonany niezgodnie z projektem i zasadami wiedzy technicznej, obowiązującymi przepisami lub wady będą na tyle istotne, że obiekt nie będzie </w:t>
      </w:r>
      <w:r w:rsidR="005F2434">
        <w:t xml:space="preserve">się nadawał do użytkowania. </w:t>
      </w:r>
    </w:p>
    <w:p w:rsidR="00077D91" w:rsidRDefault="00232997" w:rsidP="00092846">
      <w:pPr>
        <w:pStyle w:val="NormalnyWeb"/>
        <w:numPr>
          <w:ilvl w:val="0"/>
          <w:numId w:val="18"/>
        </w:numPr>
        <w:spacing w:before="0" w:beforeAutospacing="0" w:after="0" w:afterAutospacing="0"/>
        <w:ind w:left="284" w:hanging="284"/>
        <w:jc w:val="both"/>
      </w:pPr>
      <w:r w:rsidRPr="00067152">
        <w:t>Jeżeli w toku czynności odbiorowych zostaną stwierdzone usterki i niedoróbki w protokole odbioru zostaną zawarte ustalenia co do jakości wykonanych robót, w tym ewentualny wykaz wszystkich ujawnionych usterek z terminami ich usunięcia lub oświadczeniem inwestora o obniżeniu wynagrodze</w:t>
      </w:r>
      <w:r w:rsidR="00077D91">
        <w:t xml:space="preserve">nia w odpowiednim stosunku. </w:t>
      </w:r>
    </w:p>
    <w:p w:rsidR="00077D91" w:rsidRDefault="00232997" w:rsidP="00092846">
      <w:pPr>
        <w:pStyle w:val="NormalnyWeb"/>
        <w:numPr>
          <w:ilvl w:val="0"/>
          <w:numId w:val="18"/>
        </w:numPr>
        <w:spacing w:before="0" w:beforeAutospacing="0" w:after="0" w:afterAutospacing="0"/>
        <w:ind w:left="284" w:hanging="284"/>
        <w:jc w:val="both"/>
      </w:pPr>
      <w:r w:rsidRPr="00067152">
        <w:t>Częściowe odebranie danych robót, nie oznacza odbioru przedmiotu umowy i ostatecznego odbioru robót w tej części. Oznacza to w szczególności, że Zamawiający może żądać usunięcia przez Wykonawcę wszelkich usterek wykrytych lub powstałych w czasie ich prowadzenia, a odebranych częściowo, również po odbiorze częściowym, a także w ramach odbioru prze</w:t>
      </w:r>
      <w:r w:rsidR="00077D91">
        <w:t xml:space="preserve">dmiotu umowy. </w:t>
      </w:r>
    </w:p>
    <w:p w:rsidR="005F2434" w:rsidRDefault="00232997" w:rsidP="00092846">
      <w:pPr>
        <w:pStyle w:val="NormalnyWeb"/>
        <w:numPr>
          <w:ilvl w:val="0"/>
          <w:numId w:val="18"/>
        </w:numPr>
        <w:spacing w:before="0" w:beforeAutospacing="0" w:after="0" w:afterAutospacing="0"/>
        <w:ind w:left="284" w:hanging="284"/>
        <w:jc w:val="both"/>
      </w:pPr>
      <w:r w:rsidRPr="00067152">
        <w:t>Wykonawca zobowiązany jest przekazać Zamawiającemu wraz z fakturą końcową,  dokumenty potwierdzające brak zobowiązań Wykonawcy wobec Podwykonawców oraz dalszych Podwykonawców</w:t>
      </w:r>
      <w:r w:rsidR="00881621">
        <w:t xml:space="preserve"> tj. </w:t>
      </w:r>
      <w:r w:rsidRPr="00067152">
        <w:t>oryginały oświadczeń każdego z Podwykonawców oraz dalszych Podwykonawców o uregulowaniu wszystkich ich należności, z podaniem kwot i tytułów uregulowanych należności przy czym każde z tych oświadczeń powinno być wystawione na dzień przypadający nie wcześniej aniżeli na następny dzień po dniu protokolarneg</w:t>
      </w:r>
      <w:r w:rsidR="00077D91">
        <w:t xml:space="preserve">o odbioru przedmiotu umowy, </w:t>
      </w:r>
    </w:p>
    <w:p w:rsidR="00077D91" w:rsidRDefault="00077D91" w:rsidP="00077D91">
      <w:pPr>
        <w:pStyle w:val="NormalnyWeb"/>
        <w:spacing w:before="0" w:beforeAutospacing="0" w:after="0" w:afterAutospacing="0"/>
        <w:ind w:left="284"/>
        <w:jc w:val="both"/>
      </w:pPr>
    </w:p>
    <w:p w:rsidR="00077D91" w:rsidRDefault="00572BC3" w:rsidP="00077D91">
      <w:pPr>
        <w:pStyle w:val="NormalnyWeb"/>
        <w:spacing w:before="0" w:beforeAutospacing="0" w:after="0" w:afterAutospacing="0"/>
        <w:jc w:val="center"/>
      </w:pPr>
      <w:r>
        <w:t>§15</w:t>
      </w:r>
    </w:p>
    <w:p w:rsidR="00B15DF8" w:rsidRPr="00D4345B" w:rsidRDefault="00B15DF8" w:rsidP="00092846">
      <w:pPr>
        <w:numPr>
          <w:ilvl w:val="0"/>
          <w:numId w:val="31"/>
        </w:numPr>
        <w:autoSpaceDE w:val="0"/>
        <w:autoSpaceDN w:val="0"/>
        <w:adjustRightInd w:val="0"/>
        <w:spacing w:after="0" w:line="240" w:lineRule="auto"/>
        <w:jc w:val="both"/>
        <w:rPr>
          <w:rFonts w:ascii="Times New Roman" w:hAnsi="Times New Roman" w:cs="Times New Roman"/>
          <w:sz w:val="24"/>
          <w:szCs w:val="24"/>
          <w:lang w:eastAsia="pl-PL"/>
        </w:rPr>
      </w:pPr>
      <w:r w:rsidRPr="00D4345B">
        <w:rPr>
          <w:rFonts w:ascii="Times New Roman" w:hAnsi="Times New Roman" w:cs="Times New Roman"/>
          <w:sz w:val="24"/>
          <w:szCs w:val="24"/>
          <w:lang w:eastAsia="pl-PL"/>
        </w:rPr>
        <w:t xml:space="preserve">Wykonawca udziela gwarancji jakości na wykonane roboty, w tym użyte materiały i dostarczone urządzenia na okres </w:t>
      </w:r>
      <w:r>
        <w:rPr>
          <w:rFonts w:ascii="Times New Roman" w:hAnsi="Times New Roman" w:cs="Times New Roman"/>
          <w:sz w:val="24"/>
          <w:szCs w:val="24"/>
          <w:lang w:eastAsia="pl-PL"/>
        </w:rPr>
        <w:t>.....</w:t>
      </w:r>
      <w:r w:rsidRPr="00D4345B">
        <w:rPr>
          <w:rFonts w:ascii="Times New Roman" w:hAnsi="Times New Roman" w:cs="Times New Roman"/>
          <w:b/>
          <w:bCs/>
          <w:sz w:val="24"/>
          <w:szCs w:val="24"/>
          <w:lang w:eastAsia="pl-PL"/>
        </w:rPr>
        <w:t xml:space="preserve"> </w:t>
      </w:r>
      <w:r>
        <w:rPr>
          <w:rFonts w:ascii="Times New Roman" w:hAnsi="Times New Roman" w:cs="Times New Roman"/>
          <w:b/>
          <w:bCs/>
          <w:sz w:val="24"/>
          <w:szCs w:val="24"/>
          <w:lang w:eastAsia="pl-PL"/>
        </w:rPr>
        <w:t>lat</w:t>
      </w:r>
      <w:r w:rsidRPr="00D4345B">
        <w:rPr>
          <w:rFonts w:ascii="Times New Roman" w:hAnsi="Times New Roman" w:cs="Times New Roman"/>
          <w:b/>
          <w:bCs/>
          <w:sz w:val="24"/>
          <w:szCs w:val="24"/>
          <w:lang w:eastAsia="pl-PL"/>
        </w:rPr>
        <w:t xml:space="preserve"> </w:t>
      </w:r>
      <w:r w:rsidRPr="00D4345B">
        <w:rPr>
          <w:rFonts w:ascii="Times New Roman" w:hAnsi="Times New Roman" w:cs="Times New Roman"/>
          <w:sz w:val="24"/>
          <w:szCs w:val="24"/>
          <w:lang w:eastAsia="pl-PL"/>
        </w:rPr>
        <w:t>licząc od daty przekazania przez Wykonawcę przedmiotu umowy i przyjęcia go przez Zamawiającego jako należycie wykonanego.</w:t>
      </w:r>
    </w:p>
    <w:p w:rsidR="00B15DF8" w:rsidRPr="00D4345B" w:rsidRDefault="00B15DF8" w:rsidP="00092846">
      <w:pPr>
        <w:numPr>
          <w:ilvl w:val="0"/>
          <w:numId w:val="31"/>
        </w:numPr>
        <w:autoSpaceDE w:val="0"/>
        <w:autoSpaceDN w:val="0"/>
        <w:adjustRightInd w:val="0"/>
        <w:spacing w:after="0" w:line="240" w:lineRule="auto"/>
        <w:jc w:val="both"/>
        <w:rPr>
          <w:rFonts w:ascii="Times New Roman" w:hAnsi="Times New Roman" w:cs="Times New Roman"/>
          <w:sz w:val="24"/>
          <w:szCs w:val="24"/>
          <w:lang w:eastAsia="pl-PL"/>
        </w:rPr>
      </w:pPr>
      <w:r w:rsidRPr="00D4345B">
        <w:rPr>
          <w:rFonts w:ascii="Times New Roman" w:hAnsi="Times New Roman" w:cs="Times New Roman"/>
          <w:sz w:val="24"/>
          <w:szCs w:val="24"/>
          <w:lang w:eastAsia="pl-PL"/>
        </w:rPr>
        <w:t xml:space="preserve">Strony ustalają, że Wykonawca odpowiada z tytułu rękojmi za wady przedmiotu umowy, w tym użytych materiałów i urządzeń, jeżeli wada fizyczna zostanie stwierdzona przed </w:t>
      </w:r>
      <w:r>
        <w:rPr>
          <w:rFonts w:ascii="Times New Roman" w:hAnsi="Times New Roman" w:cs="Times New Roman"/>
          <w:sz w:val="24"/>
          <w:szCs w:val="24"/>
          <w:lang w:eastAsia="pl-PL"/>
        </w:rPr>
        <w:t xml:space="preserve">upływem ....... </w:t>
      </w:r>
      <w:r w:rsidRPr="00D4345B">
        <w:rPr>
          <w:rFonts w:ascii="Times New Roman" w:hAnsi="Times New Roman" w:cs="Times New Roman"/>
          <w:sz w:val="24"/>
          <w:szCs w:val="24"/>
          <w:lang w:eastAsia="pl-PL"/>
        </w:rPr>
        <w:t>lat od daty  odbioru przedmiotu umowy.</w:t>
      </w:r>
    </w:p>
    <w:p w:rsidR="00B15DF8" w:rsidRDefault="00B15DF8" w:rsidP="00092846">
      <w:pPr>
        <w:numPr>
          <w:ilvl w:val="0"/>
          <w:numId w:val="31"/>
        </w:numPr>
        <w:autoSpaceDE w:val="0"/>
        <w:autoSpaceDN w:val="0"/>
        <w:adjustRightInd w:val="0"/>
        <w:spacing w:after="0" w:line="240" w:lineRule="auto"/>
        <w:jc w:val="both"/>
        <w:rPr>
          <w:rFonts w:ascii="Times New Roman" w:hAnsi="Times New Roman" w:cs="Times New Roman"/>
          <w:sz w:val="24"/>
          <w:szCs w:val="24"/>
          <w:lang w:eastAsia="pl-PL"/>
        </w:rPr>
      </w:pPr>
      <w:r w:rsidRPr="00AC037F">
        <w:rPr>
          <w:rFonts w:ascii="Times New Roman" w:hAnsi="Times New Roman" w:cs="Times New Roman"/>
          <w:sz w:val="24"/>
          <w:szCs w:val="24"/>
          <w:lang w:eastAsia="pl-PL"/>
        </w:rPr>
        <w:t>Realizacja uprawnień z tytułu gwarancji jakości odbywać się będzie według zasad  określonych w artykułach 577 do 581 Kodeksu cywilnego, w miejscu wskazanym w § 1</w:t>
      </w:r>
      <w:r>
        <w:rPr>
          <w:rFonts w:ascii="Times New Roman" w:hAnsi="Times New Roman" w:cs="Times New Roman"/>
          <w:sz w:val="24"/>
          <w:szCs w:val="24"/>
          <w:lang w:eastAsia="pl-PL"/>
        </w:rPr>
        <w:t xml:space="preserve"> </w:t>
      </w:r>
      <w:r w:rsidRPr="00AC037F">
        <w:rPr>
          <w:rFonts w:ascii="Times New Roman" w:hAnsi="Times New Roman" w:cs="Times New Roman"/>
          <w:sz w:val="24"/>
          <w:szCs w:val="24"/>
          <w:lang w:eastAsia="pl-PL"/>
        </w:rPr>
        <w:t>umowy.</w:t>
      </w:r>
    </w:p>
    <w:p w:rsidR="00B15DF8" w:rsidRDefault="00B15DF8" w:rsidP="00092846">
      <w:pPr>
        <w:numPr>
          <w:ilvl w:val="0"/>
          <w:numId w:val="31"/>
        </w:numPr>
        <w:autoSpaceDE w:val="0"/>
        <w:autoSpaceDN w:val="0"/>
        <w:adjustRightInd w:val="0"/>
        <w:spacing w:after="0" w:line="240" w:lineRule="auto"/>
        <w:jc w:val="both"/>
        <w:rPr>
          <w:rFonts w:ascii="Times New Roman" w:hAnsi="Times New Roman" w:cs="Times New Roman"/>
          <w:sz w:val="24"/>
          <w:szCs w:val="24"/>
          <w:lang w:eastAsia="pl-PL"/>
        </w:rPr>
      </w:pPr>
      <w:r w:rsidRPr="00AC037F">
        <w:rPr>
          <w:rFonts w:ascii="Times New Roman" w:hAnsi="Times New Roman" w:cs="Times New Roman"/>
          <w:sz w:val="24"/>
          <w:szCs w:val="24"/>
          <w:lang w:eastAsia="pl-PL"/>
        </w:rPr>
        <w:lastRenderedPageBreak/>
        <w:t>W okresie rękojmi Wykonawca zobowiązany jest do pisemnego powiadomienia Zamawiającego w terminie 14 dni o zmianie siedziby lub firmy (nazwy) Wykonawcy, osób reprezentujących Wykonawcę, ogłoszeniu upadłości Wykonawcy, wszczęciu postępowania układowego, w którym Wykonawca uczestniczy oraz zawieszeniu działalności Wykonawcy.</w:t>
      </w:r>
    </w:p>
    <w:p w:rsidR="00B15DF8" w:rsidRDefault="00B15DF8" w:rsidP="00092846">
      <w:pPr>
        <w:numPr>
          <w:ilvl w:val="0"/>
          <w:numId w:val="31"/>
        </w:numPr>
        <w:autoSpaceDE w:val="0"/>
        <w:autoSpaceDN w:val="0"/>
        <w:adjustRightInd w:val="0"/>
        <w:spacing w:after="0" w:line="240" w:lineRule="auto"/>
        <w:jc w:val="both"/>
        <w:rPr>
          <w:rFonts w:ascii="Times New Roman" w:hAnsi="Times New Roman" w:cs="Times New Roman"/>
          <w:sz w:val="24"/>
          <w:szCs w:val="24"/>
          <w:lang w:eastAsia="pl-PL"/>
        </w:rPr>
      </w:pPr>
      <w:r w:rsidRPr="00AC037F">
        <w:rPr>
          <w:rFonts w:ascii="Times New Roman" w:hAnsi="Times New Roman" w:cs="Times New Roman"/>
          <w:sz w:val="24"/>
          <w:szCs w:val="24"/>
          <w:lang w:eastAsia="pl-PL"/>
        </w:rPr>
        <w:t>Wykonawca nie może odmówić usunięcia wady nawet gdyby wymagało ono nadmiernych kosztów.</w:t>
      </w:r>
    </w:p>
    <w:p w:rsidR="00B15DF8" w:rsidRDefault="00B15DF8" w:rsidP="00092846">
      <w:pPr>
        <w:numPr>
          <w:ilvl w:val="0"/>
          <w:numId w:val="31"/>
        </w:numPr>
        <w:autoSpaceDE w:val="0"/>
        <w:autoSpaceDN w:val="0"/>
        <w:adjustRightInd w:val="0"/>
        <w:spacing w:after="0" w:line="200" w:lineRule="atLeast"/>
        <w:ind w:right="200"/>
        <w:jc w:val="both"/>
        <w:rPr>
          <w:rFonts w:ascii="Times New Roman" w:hAnsi="Times New Roman" w:cs="Times New Roman"/>
          <w:sz w:val="24"/>
          <w:szCs w:val="24"/>
        </w:rPr>
      </w:pPr>
      <w:r w:rsidRPr="00AC037F">
        <w:rPr>
          <w:rFonts w:ascii="Times New Roman" w:hAnsi="Times New Roman" w:cs="Times New Roman"/>
          <w:sz w:val="24"/>
          <w:szCs w:val="24"/>
          <w:lang w:eastAsia="pl-PL"/>
        </w:rPr>
        <w:t>Żadne z postanowień niniejszej umowy nie będzie interpretowane jako ograniczenie lub wyłączenie odpowiedzialności Wykonawcy z tytułu rękojmi. Strony wyłączają stosowanie art. 563 § 1 Kodeksu cywilnego.</w:t>
      </w:r>
    </w:p>
    <w:p w:rsidR="00B15DF8" w:rsidRPr="00AC037F" w:rsidRDefault="00B15DF8" w:rsidP="00B15DF8">
      <w:pPr>
        <w:autoSpaceDE w:val="0"/>
        <w:autoSpaceDN w:val="0"/>
        <w:adjustRightInd w:val="0"/>
        <w:spacing w:after="0" w:line="200" w:lineRule="atLeast"/>
        <w:ind w:left="360" w:right="200"/>
        <w:rPr>
          <w:rFonts w:ascii="Times New Roman" w:hAnsi="Times New Roman" w:cs="Times New Roman"/>
          <w:sz w:val="24"/>
          <w:szCs w:val="24"/>
        </w:rPr>
      </w:pPr>
    </w:p>
    <w:p w:rsidR="00077D91" w:rsidRPr="00863924" w:rsidRDefault="00572BC3" w:rsidP="005F2434">
      <w:pPr>
        <w:pStyle w:val="NormalnyWeb"/>
        <w:spacing w:before="0" w:beforeAutospacing="0" w:after="0" w:afterAutospacing="0"/>
        <w:jc w:val="center"/>
        <w:rPr>
          <w:bCs/>
        </w:rPr>
      </w:pPr>
      <w:r w:rsidRPr="00863924">
        <w:rPr>
          <w:bCs/>
        </w:rPr>
        <w:t>§ 16</w:t>
      </w:r>
      <w:r w:rsidR="00863924" w:rsidRPr="00863924">
        <w:rPr>
          <w:bCs/>
        </w:rPr>
        <w:t xml:space="preserve"> </w:t>
      </w:r>
    </w:p>
    <w:p w:rsidR="00077D91" w:rsidRDefault="00232997" w:rsidP="00092846">
      <w:pPr>
        <w:pStyle w:val="NormalnyWeb"/>
        <w:numPr>
          <w:ilvl w:val="0"/>
          <w:numId w:val="20"/>
        </w:numPr>
        <w:spacing w:before="0" w:beforeAutospacing="0" w:after="0" w:afterAutospacing="0"/>
        <w:ind w:left="284" w:hanging="284"/>
        <w:jc w:val="both"/>
      </w:pPr>
      <w:r w:rsidRPr="00067152">
        <w:t xml:space="preserve">Tytułem zabezpieczenia należytego wykonania umowy Wykonawca wniósł przed zawarciem umowy kwotę zabezpieczenia w wysokości </w:t>
      </w:r>
      <w:r w:rsidR="00077D91">
        <w:t>.........................................</w:t>
      </w:r>
      <w:r w:rsidRPr="00067152">
        <w:t xml:space="preserve">złotych </w:t>
      </w:r>
      <w:r w:rsidRPr="00067152">
        <w:br/>
        <w:t xml:space="preserve">(słownie </w:t>
      </w:r>
      <w:r w:rsidR="00077D91">
        <w:t>.............................................................</w:t>
      </w:r>
      <w:r w:rsidRPr="00067152">
        <w:t xml:space="preserve">złotych) </w:t>
      </w:r>
      <w:r w:rsidR="00077D91">
        <w:t>-</w:t>
      </w:r>
      <w:r w:rsidRPr="00067152">
        <w:t xml:space="preserve"> tj. </w:t>
      </w:r>
      <w:r w:rsidR="001760A9" w:rsidRPr="001760A9">
        <w:rPr>
          <w:b/>
        </w:rPr>
        <w:t>5</w:t>
      </w:r>
      <w:r w:rsidRPr="001760A9">
        <w:rPr>
          <w:b/>
        </w:rPr>
        <w:t>%</w:t>
      </w:r>
      <w:r w:rsidRPr="00C867A9">
        <w:t xml:space="preserve"> wynagrodzenia </w:t>
      </w:r>
      <w:r w:rsidRPr="00067152">
        <w:t xml:space="preserve">brutto z oferty, w formie zgodnej z art. </w:t>
      </w:r>
      <w:r w:rsidR="001760A9">
        <w:t>450</w:t>
      </w:r>
      <w:r w:rsidRPr="00067152">
        <w:t xml:space="preserve"> i nast. ustawy </w:t>
      </w:r>
      <w:r w:rsidR="00077D91">
        <w:t xml:space="preserve">Prawo Zamówień Publicznych. </w:t>
      </w:r>
    </w:p>
    <w:p w:rsidR="00077D91" w:rsidRDefault="00232997" w:rsidP="00092846">
      <w:pPr>
        <w:pStyle w:val="NormalnyWeb"/>
        <w:numPr>
          <w:ilvl w:val="0"/>
          <w:numId w:val="20"/>
        </w:numPr>
        <w:spacing w:before="0" w:beforeAutospacing="0" w:after="0" w:afterAutospacing="0"/>
        <w:ind w:left="284" w:hanging="284"/>
        <w:jc w:val="both"/>
      </w:pPr>
      <w:r w:rsidRPr="00067152">
        <w:t>Zwrot 70 % kwoty zabezpieczenia należytego wykonania umowy nastąpi w terminie 30 dni od dnia wykonania przedmiotu umowy i uznania go przez Zamawiają</w:t>
      </w:r>
      <w:r w:rsidR="00077D91">
        <w:t xml:space="preserve">cego za należycie wykonany. </w:t>
      </w:r>
    </w:p>
    <w:p w:rsidR="00077D91" w:rsidRDefault="00232997" w:rsidP="00092846">
      <w:pPr>
        <w:pStyle w:val="NormalnyWeb"/>
        <w:numPr>
          <w:ilvl w:val="0"/>
          <w:numId w:val="20"/>
        </w:numPr>
        <w:spacing w:before="0" w:beforeAutospacing="0" w:after="0" w:afterAutospacing="0"/>
        <w:ind w:left="284" w:hanging="284"/>
        <w:jc w:val="both"/>
      </w:pPr>
      <w:r w:rsidRPr="00067152">
        <w:t>Zwrot pozostałej części zabezpieczenia (30 %) nastąpi w terminie 15 dni</w:t>
      </w:r>
      <w:r w:rsidR="00077D91">
        <w:t xml:space="preserve"> po upływie okresu rękojmi. </w:t>
      </w:r>
    </w:p>
    <w:p w:rsidR="00077D91" w:rsidRDefault="00232997" w:rsidP="00092846">
      <w:pPr>
        <w:pStyle w:val="NormalnyWeb"/>
        <w:numPr>
          <w:ilvl w:val="0"/>
          <w:numId w:val="20"/>
        </w:numPr>
        <w:spacing w:before="0" w:beforeAutospacing="0" w:after="0" w:afterAutospacing="0"/>
        <w:ind w:left="284" w:hanging="284"/>
        <w:jc w:val="both"/>
      </w:pPr>
      <w:r w:rsidRPr="00067152">
        <w:t>W przypadku wniesienia zabezpieczenia należytego wykonania umowy w formie innej niż pieniężna, to w razie wydłużenia się te</w:t>
      </w:r>
      <w:r w:rsidR="00881621">
        <w:t>rminu realizacji przedmiotu um</w:t>
      </w:r>
      <w:r w:rsidRPr="00067152">
        <w:t>owy, niezależnie od przyczyny takiego wydłużenia, Wykonawca zobowiązany jest do przedłużenia terminu obowiązywania zabezpieczenia należytego wykonania umowy oraz doręczenia tego zabezpieczenia przed upływem umownego terminu wykonania umowy nie później niż w dniu upływu terminu ważności zabezpieczenia lub wpłacenia w tym terminie kwoty zabezpieczenia w gotówce.</w:t>
      </w:r>
    </w:p>
    <w:p w:rsidR="00124C0B" w:rsidRDefault="00124C0B" w:rsidP="00077D91">
      <w:pPr>
        <w:pStyle w:val="NormalnyWeb"/>
        <w:spacing w:before="0" w:beforeAutospacing="0" w:after="0" w:afterAutospacing="0"/>
        <w:jc w:val="center"/>
        <w:rPr>
          <w:b/>
        </w:rPr>
      </w:pPr>
    </w:p>
    <w:p w:rsidR="00077D91" w:rsidRDefault="00572BC3" w:rsidP="00863924">
      <w:pPr>
        <w:pStyle w:val="NormalnyWeb"/>
        <w:spacing w:before="0" w:beforeAutospacing="0" w:after="0" w:afterAutospacing="0"/>
        <w:jc w:val="center"/>
      </w:pPr>
      <w:r w:rsidRPr="00863924">
        <w:t>§ 17</w:t>
      </w:r>
    </w:p>
    <w:p w:rsidR="00CF22BD" w:rsidRDefault="00232997" w:rsidP="00092846">
      <w:pPr>
        <w:pStyle w:val="NormalnyWeb"/>
        <w:numPr>
          <w:ilvl w:val="0"/>
          <w:numId w:val="21"/>
        </w:numPr>
        <w:spacing w:before="0" w:beforeAutospacing="0" w:after="0" w:afterAutospacing="0"/>
        <w:ind w:left="284" w:hanging="284"/>
        <w:jc w:val="both"/>
      </w:pPr>
      <w:r w:rsidRPr="00067152">
        <w:t xml:space="preserve">Wykonawca zapłaci Zamawiającemu kary umowne za: </w:t>
      </w:r>
      <w:r w:rsidRPr="00067152">
        <w:br/>
        <w:t xml:space="preserve">1) zwłokę w wykonaniu przedmiotu urnowy </w:t>
      </w:r>
      <w:r w:rsidR="00077D91">
        <w:t>-</w:t>
      </w:r>
      <w:r w:rsidRPr="00067152">
        <w:t xml:space="preserve"> w wysokości 0,1% wynagrodz</w:t>
      </w:r>
      <w:r w:rsidR="00CF22BD">
        <w:t xml:space="preserve">enia za każdy   </w:t>
      </w:r>
    </w:p>
    <w:p w:rsidR="00CF22BD" w:rsidRPr="00C867A9" w:rsidRDefault="00CF22BD" w:rsidP="00CF22BD">
      <w:pPr>
        <w:pStyle w:val="NormalnyWeb"/>
        <w:spacing w:before="0" w:beforeAutospacing="0" w:after="0" w:afterAutospacing="0"/>
        <w:ind w:left="284"/>
        <w:jc w:val="both"/>
      </w:pPr>
      <w:r w:rsidRPr="00C867A9">
        <w:t xml:space="preserve">     dzień zwłoki, </w:t>
      </w:r>
    </w:p>
    <w:p w:rsidR="00256B3E" w:rsidRPr="009C1B29" w:rsidRDefault="00256B3E" w:rsidP="00092846">
      <w:pPr>
        <w:pStyle w:val="Akapitzlist"/>
        <w:numPr>
          <w:ilvl w:val="0"/>
          <w:numId w:val="22"/>
        </w:numPr>
        <w:spacing w:after="0" w:line="240" w:lineRule="auto"/>
        <w:ind w:left="568" w:hanging="284"/>
        <w:rPr>
          <w:rFonts w:ascii="Times New Roman" w:eastAsiaTheme="minorEastAsia" w:hAnsi="Times New Roman" w:cs="Times New Roman"/>
          <w:sz w:val="24"/>
          <w:szCs w:val="24"/>
          <w:lang w:eastAsia="pl-PL"/>
        </w:rPr>
      </w:pPr>
      <w:r w:rsidRPr="009C1B29">
        <w:rPr>
          <w:rFonts w:ascii="Times New Roman" w:eastAsiaTheme="minorEastAsia" w:hAnsi="Times New Roman" w:cs="Times New Roman"/>
          <w:sz w:val="24"/>
          <w:szCs w:val="24"/>
          <w:lang w:eastAsia="pl-PL"/>
        </w:rPr>
        <w:t>zwłoki w wykonaniu robót  określonych   w harmonogramie o którym mowa w § 2 ust.2 umowy  w wysokości 0,2% wynagrodzenia brutto wskazanego w tym harmonogramie  za dany  etap,</w:t>
      </w:r>
    </w:p>
    <w:p w:rsidR="00CF22BD" w:rsidRDefault="00232997" w:rsidP="00092846">
      <w:pPr>
        <w:pStyle w:val="NormalnyWeb"/>
        <w:numPr>
          <w:ilvl w:val="0"/>
          <w:numId w:val="22"/>
        </w:numPr>
        <w:spacing w:before="0" w:beforeAutospacing="0" w:after="0" w:afterAutospacing="0"/>
        <w:ind w:left="568" w:hanging="284"/>
        <w:jc w:val="both"/>
      </w:pPr>
      <w:r w:rsidRPr="00C867A9">
        <w:t xml:space="preserve">zwłokę w usunięciu usterek stwierdzonych </w:t>
      </w:r>
      <w:r w:rsidRPr="00067152">
        <w:t>w okresie rękojmi w wysokości 0,</w:t>
      </w:r>
      <w:r w:rsidR="007B7AFA">
        <w:t>1</w:t>
      </w:r>
      <w:r w:rsidRPr="00067152">
        <w:t>% wynagrodzenia za każdy dzień zwłoki, licząc od upływu terminu wyznaczonego na</w:t>
      </w:r>
      <w:r w:rsidR="00CF22BD">
        <w:t xml:space="preserve"> usunięcie wad czy usterek, </w:t>
      </w:r>
    </w:p>
    <w:p w:rsidR="00CF22BD" w:rsidRDefault="00232997" w:rsidP="00092846">
      <w:pPr>
        <w:pStyle w:val="NormalnyWeb"/>
        <w:numPr>
          <w:ilvl w:val="0"/>
          <w:numId w:val="22"/>
        </w:numPr>
        <w:spacing w:before="0" w:beforeAutospacing="0" w:after="0" w:afterAutospacing="0"/>
        <w:ind w:left="567" w:hanging="283"/>
        <w:jc w:val="both"/>
      </w:pPr>
      <w:r w:rsidRPr="00067152">
        <w:t>odstąpienie od umowy przez Zamawiającego z przyczyn zależnych od Wykonawcy w wy</w:t>
      </w:r>
      <w:r w:rsidR="00CF22BD">
        <w:t xml:space="preserve">sokości </w:t>
      </w:r>
      <w:r w:rsidR="00863924">
        <w:t>2</w:t>
      </w:r>
      <w:r w:rsidR="00CF22BD">
        <w:t xml:space="preserve">0 % wynagrodzenia, </w:t>
      </w:r>
    </w:p>
    <w:p w:rsidR="00CF22BD" w:rsidRDefault="00232997" w:rsidP="00092846">
      <w:pPr>
        <w:pStyle w:val="NormalnyWeb"/>
        <w:numPr>
          <w:ilvl w:val="0"/>
          <w:numId w:val="22"/>
        </w:numPr>
        <w:spacing w:before="0" w:beforeAutospacing="0" w:after="0" w:afterAutospacing="0"/>
        <w:ind w:left="567" w:hanging="283"/>
        <w:jc w:val="both"/>
      </w:pPr>
      <w:r w:rsidRPr="00067152">
        <w:t xml:space="preserve">brak realizacji robót z przyczyn zależnych od Wykonawcy dłużej niż 14 dni — w wysokości 0,1 % wynagrodzenia, za każdy dzień przerwy, licząc powyżej 14 dnia </w:t>
      </w:r>
      <w:r w:rsidRPr="00067152">
        <w:br/>
        <w:t xml:space="preserve">przerwy, chyba że przerwa jest uzasadniona technologicznie lub jest </w:t>
      </w:r>
      <w:r w:rsidR="00CF22BD">
        <w:t xml:space="preserve">przewidziana </w:t>
      </w:r>
      <w:r w:rsidR="00CF22BD">
        <w:br/>
        <w:t xml:space="preserve">w harmonogramie, </w:t>
      </w:r>
    </w:p>
    <w:p w:rsidR="00CF22BD" w:rsidRDefault="00232997" w:rsidP="00092846">
      <w:pPr>
        <w:pStyle w:val="NormalnyWeb"/>
        <w:numPr>
          <w:ilvl w:val="0"/>
          <w:numId w:val="22"/>
        </w:numPr>
        <w:spacing w:before="0" w:beforeAutospacing="0" w:after="0" w:afterAutospacing="0"/>
        <w:ind w:left="567" w:hanging="283"/>
        <w:jc w:val="both"/>
      </w:pPr>
      <w:r w:rsidRPr="00067152">
        <w:t xml:space="preserve">brak zapłaty lub nieterminową zapłatę wynagrodzenia należnego Podwykonawcom lub dalszym Podwykonawcom - w wysokości 1% wynagrodzenia należnego Podwykonawcy, za każdy przypadek braku zapłaty </w:t>
      </w:r>
      <w:r w:rsidR="00CF22BD">
        <w:t xml:space="preserve">lub nieterminowej zapłaty; </w:t>
      </w:r>
    </w:p>
    <w:p w:rsidR="00CF22BD" w:rsidRDefault="00232997" w:rsidP="00092846">
      <w:pPr>
        <w:pStyle w:val="NormalnyWeb"/>
        <w:numPr>
          <w:ilvl w:val="0"/>
          <w:numId w:val="22"/>
        </w:numPr>
        <w:spacing w:before="0" w:beforeAutospacing="0" w:after="0" w:afterAutospacing="0"/>
        <w:ind w:left="567" w:hanging="283"/>
        <w:jc w:val="both"/>
      </w:pPr>
      <w:r w:rsidRPr="00067152">
        <w:lastRenderedPageBreak/>
        <w:t>nieprzedłożenie przez Wykonawcę do zaakceptowania projektu umowy o podwykonawstwo, której przedmiotem są roboty budowlane, lub projektu jej zmiany, w wysokości 0,5% wynagrodzenia za każdy</w:t>
      </w:r>
      <w:r w:rsidR="00CF22BD">
        <w:t xml:space="preserve"> przypadek nieprzedłożenia, </w:t>
      </w:r>
    </w:p>
    <w:p w:rsidR="00CF22BD" w:rsidRDefault="00232997" w:rsidP="00092846">
      <w:pPr>
        <w:pStyle w:val="NormalnyWeb"/>
        <w:numPr>
          <w:ilvl w:val="0"/>
          <w:numId w:val="22"/>
        </w:numPr>
        <w:spacing w:before="0" w:beforeAutospacing="0" w:after="0" w:afterAutospacing="0"/>
        <w:ind w:left="567" w:hanging="283"/>
        <w:jc w:val="both"/>
      </w:pPr>
      <w:r w:rsidRPr="00067152">
        <w:t>nieprzedłożenie przez Wykonawcę, podwykonawcę lub dalszego podwykonawcę poświadczonej za zgodność z oryginałem kopii umowy o podwykonawstwo lub jej zmiany - w wysokości 0,5% wynagrodzenia, za każdy</w:t>
      </w:r>
      <w:r w:rsidR="00CF22BD">
        <w:t xml:space="preserve"> przypadek nieprzedłożenia; </w:t>
      </w:r>
    </w:p>
    <w:p w:rsidR="00CF22BD" w:rsidRDefault="00232997" w:rsidP="00092846">
      <w:pPr>
        <w:pStyle w:val="NormalnyWeb"/>
        <w:numPr>
          <w:ilvl w:val="0"/>
          <w:numId w:val="22"/>
        </w:numPr>
        <w:spacing w:before="0" w:beforeAutospacing="0" w:after="0" w:afterAutospacing="0"/>
        <w:ind w:left="567" w:hanging="283"/>
        <w:jc w:val="both"/>
      </w:pPr>
      <w:r w:rsidRPr="00067152">
        <w:t>brak zmiany umowy o podwykonawstwo w zakresie terminu zapłaty - w wysokości 0,5% wynagrodzenia, za każ</w:t>
      </w:r>
      <w:r w:rsidR="00CF22BD">
        <w:t xml:space="preserve">dy przypadek braku zmiany. </w:t>
      </w:r>
    </w:p>
    <w:p w:rsidR="00CF22BD" w:rsidRDefault="00232997" w:rsidP="00092846">
      <w:pPr>
        <w:pStyle w:val="NormalnyWeb"/>
        <w:numPr>
          <w:ilvl w:val="0"/>
          <w:numId w:val="22"/>
        </w:numPr>
        <w:spacing w:before="0" w:beforeAutospacing="0" w:after="0" w:afterAutospacing="0"/>
        <w:ind w:left="567" w:hanging="283"/>
        <w:jc w:val="both"/>
      </w:pPr>
      <w:r w:rsidRPr="00067152">
        <w:t xml:space="preserve">za zwłokę w realizacji obowiązków o których mowa w </w:t>
      </w:r>
      <w:r w:rsidR="00CF22BD">
        <w:t>§</w:t>
      </w:r>
      <w:r w:rsidRPr="00067152">
        <w:t>1</w:t>
      </w:r>
      <w:r w:rsidR="00CF22BD">
        <w:t>5</w:t>
      </w:r>
      <w:r w:rsidRPr="00067152">
        <w:t xml:space="preserve"> ust. </w:t>
      </w:r>
      <w:r w:rsidR="007B7AFA">
        <w:t>3</w:t>
      </w:r>
      <w:r w:rsidRPr="00067152">
        <w:t xml:space="preserve">,  w wysokości </w:t>
      </w:r>
      <w:r w:rsidRPr="00067152">
        <w:br/>
        <w:t>0,1% wynagrodzen</w:t>
      </w:r>
      <w:r w:rsidR="00CF22BD">
        <w:t xml:space="preserve">ia, za każdy dzień zwłoki, </w:t>
      </w:r>
    </w:p>
    <w:p w:rsidR="00CF22BD" w:rsidRDefault="00232997" w:rsidP="00092846">
      <w:pPr>
        <w:pStyle w:val="NormalnyWeb"/>
        <w:numPr>
          <w:ilvl w:val="0"/>
          <w:numId w:val="22"/>
        </w:numPr>
        <w:spacing w:before="0" w:beforeAutospacing="0" w:after="0" w:afterAutospacing="0"/>
        <w:ind w:left="567" w:hanging="283"/>
        <w:jc w:val="both"/>
      </w:pPr>
      <w:r w:rsidRPr="00067152">
        <w:t xml:space="preserve">nieprzedłożenie przez Wykonawcę lub podwykonawcę dokumentów, potwierdzających zatrudnienie osób na podstawie umowy o pracę, określonych w </w:t>
      </w:r>
      <w:r w:rsidR="00CF22BD">
        <w:t>§</w:t>
      </w:r>
      <w:r w:rsidR="007B7AFA">
        <w:t>7</w:t>
      </w:r>
      <w:r w:rsidRPr="00067152">
        <w:t xml:space="preserve"> ust. </w:t>
      </w:r>
      <w:r w:rsidR="00E5328B">
        <w:t>6</w:t>
      </w:r>
      <w:r w:rsidRPr="00067152">
        <w:t xml:space="preserve"> umowy </w:t>
      </w:r>
      <w:r w:rsidR="00CF22BD">
        <w:t>-</w:t>
      </w:r>
      <w:r w:rsidRPr="00067152">
        <w:t xml:space="preserve"> w wysokości 1000 zł za każdy przypadek,</w:t>
      </w:r>
    </w:p>
    <w:p w:rsidR="00CF22BD" w:rsidRDefault="00232997" w:rsidP="00092846">
      <w:pPr>
        <w:pStyle w:val="NormalnyWeb"/>
        <w:numPr>
          <w:ilvl w:val="0"/>
          <w:numId w:val="22"/>
        </w:numPr>
        <w:spacing w:before="0" w:beforeAutospacing="0" w:after="0" w:afterAutospacing="0"/>
        <w:ind w:left="567" w:hanging="283"/>
        <w:jc w:val="both"/>
      </w:pPr>
      <w:r w:rsidRPr="00067152">
        <w:t xml:space="preserve">wykonywanie czynności określonych w </w:t>
      </w:r>
      <w:r w:rsidR="00CF22BD">
        <w:t>§</w:t>
      </w:r>
      <w:r w:rsidR="007B7AFA">
        <w:t xml:space="preserve"> 7</w:t>
      </w:r>
      <w:r w:rsidRPr="00067152">
        <w:t xml:space="preserve"> przez osobę nie zatrudnioną na podstawie umowy o pracę </w:t>
      </w:r>
      <w:r w:rsidR="00CF22BD">
        <w:t>-</w:t>
      </w:r>
      <w:r w:rsidRPr="00067152">
        <w:t xml:space="preserve"> w wysokości </w:t>
      </w:r>
      <w:r w:rsidR="00CF22BD">
        <w:t xml:space="preserve">1000 zł za każdy przypadek. </w:t>
      </w:r>
    </w:p>
    <w:p w:rsidR="00CF22BD" w:rsidRDefault="00232997" w:rsidP="00092846">
      <w:pPr>
        <w:pStyle w:val="NormalnyWeb"/>
        <w:numPr>
          <w:ilvl w:val="0"/>
          <w:numId w:val="21"/>
        </w:numPr>
        <w:spacing w:before="0" w:beforeAutospacing="0" w:after="0" w:afterAutospacing="0"/>
        <w:ind w:left="284" w:hanging="284"/>
        <w:jc w:val="both"/>
      </w:pPr>
      <w:r w:rsidRPr="00067152">
        <w:t xml:space="preserve">Suma kar umownych należnych od Wykonawcy nie może przekroczyć </w:t>
      </w:r>
      <w:r w:rsidR="00CF22BD">
        <w:t>30% wynagrodzenia.</w:t>
      </w:r>
    </w:p>
    <w:p w:rsidR="00EE36DA" w:rsidRPr="00EE36DA" w:rsidRDefault="00EE36DA" w:rsidP="00092846">
      <w:pPr>
        <w:pStyle w:val="Akapitzlist"/>
        <w:numPr>
          <w:ilvl w:val="0"/>
          <w:numId w:val="21"/>
        </w:numPr>
        <w:spacing w:after="0" w:line="240" w:lineRule="auto"/>
        <w:ind w:left="284" w:hanging="284"/>
        <w:rPr>
          <w:rFonts w:ascii="Times New Roman" w:eastAsiaTheme="minorEastAsia" w:hAnsi="Times New Roman" w:cs="Times New Roman"/>
          <w:sz w:val="24"/>
          <w:szCs w:val="24"/>
          <w:lang w:eastAsia="pl-PL"/>
        </w:rPr>
      </w:pPr>
      <w:r w:rsidRPr="00EE36DA">
        <w:rPr>
          <w:rFonts w:ascii="Times New Roman" w:eastAsiaTheme="minorEastAsia" w:hAnsi="Times New Roman" w:cs="Times New Roman"/>
          <w:sz w:val="24"/>
          <w:szCs w:val="24"/>
          <w:lang w:eastAsia="pl-PL"/>
        </w:rPr>
        <w:t xml:space="preserve">Jeżeli wskutek jakichkolwiek zawinionych działań lub zaniechań ze strony Wykonawcy, Zamawiający utraci przyznane lub mające zostać przyznane środki finansowe związane z realizacją przedmiotu umowy Wykonawca zobowiązuje się zapłacić Zamawiającemu karę umowną w wysokości utraconych środków finansowych.   </w:t>
      </w:r>
    </w:p>
    <w:p w:rsidR="00CF22BD" w:rsidRDefault="00232997" w:rsidP="00092846">
      <w:pPr>
        <w:pStyle w:val="NormalnyWeb"/>
        <w:numPr>
          <w:ilvl w:val="0"/>
          <w:numId w:val="21"/>
        </w:numPr>
        <w:spacing w:before="0" w:beforeAutospacing="0" w:after="0" w:afterAutospacing="0"/>
        <w:ind w:left="284" w:hanging="284"/>
        <w:jc w:val="both"/>
      </w:pPr>
      <w:r w:rsidRPr="00067152">
        <w:t>Termin zapłaty należności tytułem kar umownych wynosi do 3 dni od dnia doręczenia noty księgowej. W razie bezskutecznego upływu terminu naliczone zostaną odse</w:t>
      </w:r>
      <w:r w:rsidR="00CF22BD">
        <w:t xml:space="preserve">tki ustawowe za opóźnienie. </w:t>
      </w:r>
    </w:p>
    <w:p w:rsidR="00CF22BD" w:rsidRDefault="00232997" w:rsidP="00092846">
      <w:pPr>
        <w:pStyle w:val="NormalnyWeb"/>
        <w:numPr>
          <w:ilvl w:val="0"/>
          <w:numId w:val="21"/>
        </w:numPr>
        <w:spacing w:before="0" w:beforeAutospacing="0" w:after="0" w:afterAutospacing="0"/>
        <w:ind w:left="284" w:hanging="284"/>
        <w:jc w:val="both"/>
      </w:pPr>
      <w:r w:rsidRPr="00067152">
        <w:t>W przypadku powstania szkody, Strony mają prawo dochodzenia odszkodowania przewyższającego wysokość kar umownych do wysokości rzecz</w:t>
      </w:r>
      <w:r w:rsidR="00CF22BD">
        <w:t>ywiście poniesionej szkody.</w:t>
      </w:r>
    </w:p>
    <w:p w:rsidR="00EE36DA" w:rsidRPr="00EE36DA" w:rsidRDefault="00232997" w:rsidP="00092846">
      <w:pPr>
        <w:pStyle w:val="NormalnyWeb"/>
        <w:numPr>
          <w:ilvl w:val="0"/>
          <w:numId w:val="21"/>
        </w:numPr>
        <w:spacing w:before="0" w:beforeAutospacing="0" w:after="0" w:afterAutospacing="0"/>
        <w:ind w:left="284" w:hanging="284"/>
        <w:jc w:val="both"/>
      </w:pPr>
      <w:r w:rsidRPr="00EE36DA">
        <w:rPr>
          <w:i/>
          <w:iCs/>
        </w:rPr>
        <w:t xml:space="preserve"> </w:t>
      </w:r>
      <w:r w:rsidR="00EE36DA" w:rsidRPr="00EE36DA">
        <w:t>Zamawiający może potrącić kary umowne z należnego wynagrodzenia, na co Wykonawca wyraża nieodwołalna i bezwarunkową zgodę.</w:t>
      </w:r>
    </w:p>
    <w:p w:rsidR="00EE36DA" w:rsidRDefault="00EE36DA" w:rsidP="00EE36DA">
      <w:pPr>
        <w:pStyle w:val="NormalnyWeb"/>
        <w:spacing w:before="0" w:beforeAutospacing="0" w:after="0" w:afterAutospacing="0"/>
        <w:ind w:left="284"/>
      </w:pPr>
      <w:r>
        <w:t xml:space="preserve">                                                                     </w:t>
      </w:r>
    </w:p>
    <w:p w:rsidR="00CF22BD" w:rsidRPr="00EE36DA" w:rsidRDefault="00EE36DA" w:rsidP="006221D6">
      <w:pPr>
        <w:pStyle w:val="NormalnyWeb"/>
        <w:spacing w:before="0" w:beforeAutospacing="0" w:after="0" w:afterAutospacing="0"/>
        <w:ind w:left="284"/>
        <w:rPr>
          <w:bCs/>
        </w:rPr>
      </w:pPr>
      <w:r>
        <w:t xml:space="preserve">                                                                   </w:t>
      </w:r>
      <w:r w:rsidR="00CF22BD" w:rsidRPr="00863924">
        <w:t>§</w:t>
      </w:r>
      <w:r w:rsidR="00572BC3" w:rsidRPr="00EE36DA">
        <w:rPr>
          <w:bCs/>
        </w:rPr>
        <w:t>18</w:t>
      </w:r>
      <w:r w:rsidR="00863924" w:rsidRPr="00EE36DA">
        <w:rPr>
          <w:bCs/>
        </w:rPr>
        <w:t xml:space="preserve"> </w:t>
      </w:r>
    </w:p>
    <w:p w:rsidR="006221D6" w:rsidRDefault="006221D6" w:rsidP="006221D6">
      <w:pPr>
        <w:pStyle w:val="Teksttreci"/>
        <w:shd w:val="clear" w:color="auto" w:fill="auto"/>
        <w:tabs>
          <w:tab w:val="left" w:pos="0"/>
        </w:tabs>
        <w:spacing w:after="0" w:line="240" w:lineRule="auto"/>
        <w:ind w:right="40" w:firstLine="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Strony postanawiają, że przysługuje im prawo odstąpienia od umowy w wypadkach określonych w przepisach Kodeksu cywilnego, w powyższych paragrafach umowy,               a ponadto Zamawiający może odstąpić od umowy, jeżeli :</w:t>
      </w:r>
    </w:p>
    <w:p w:rsidR="006221D6" w:rsidRDefault="006221D6" w:rsidP="00092846">
      <w:pPr>
        <w:pStyle w:val="Teksttreci"/>
        <w:numPr>
          <w:ilvl w:val="0"/>
          <w:numId w:val="37"/>
        </w:numPr>
        <w:shd w:val="clear" w:color="auto" w:fill="auto"/>
        <w:tabs>
          <w:tab w:val="left" w:pos="1046"/>
        </w:tabs>
        <w:spacing w:after="0" w:line="240" w:lineRule="auto"/>
        <w:ind w:right="4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Wykonawca nie rozpoczął robót lub przerwał roboty i nie realizuje ich przez okres 7 dni pomimo pisemnego wezwania Zamawiającego;</w:t>
      </w:r>
    </w:p>
    <w:p w:rsidR="006221D6" w:rsidRDefault="006221D6" w:rsidP="00092846">
      <w:pPr>
        <w:pStyle w:val="Teksttreci"/>
        <w:numPr>
          <w:ilvl w:val="0"/>
          <w:numId w:val="37"/>
        </w:numPr>
        <w:shd w:val="clear" w:color="auto" w:fill="auto"/>
        <w:tabs>
          <w:tab w:val="left" w:pos="1055"/>
        </w:tabs>
        <w:spacing w:after="0" w:line="240" w:lineRule="auto"/>
        <w:ind w:right="4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Wystąpiła istotna zmiana okoliczności powodująca, że wykonanie umowy nie leży          w interesie publicznym, czego nie można było przewidzieć w chwili zawarcia umowy;</w:t>
      </w:r>
    </w:p>
    <w:p w:rsidR="006221D6" w:rsidRDefault="006221D6" w:rsidP="00092846">
      <w:pPr>
        <w:pStyle w:val="Teksttreci"/>
        <w:numPr>
          <w:ilvl w:val="0"/>
          <w:numId w:val="37"/>
        </w:numPr>
        <w:shd w:val="clear" w:color="auto" w:fill="auto"/>
        <w:tabs>
          <w:tab w:val="left" w:pos="1075"/>
        </w:tabs>
        <w:spacing w:after="0" w:line="240" w:lineRule="auto"/>
        <w:ind w:right="4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Wykonawca nie wykonuje robót zgodnie z umową lub też nienależycie wykonuje swoje zobowiązania umowne;</w:t>
      </w:r>
    </w:p>
    <w:p w:rsidR="006221D6" w:rsidRDefault="006221D6" w:rsidP="00092846">
      <w:pPr>
        <w:pStyle w:val="Teksttreci"/>
        <w:numPr>
          <w:ilvl w:val="0"/>
          <w:numId w:val="37"/>
        </w:numPr>
        <w:shd w:val="clear" w:color="auto" w:fill="auto"/>
        <w:tabs>
          <w:tab w:val="left" w:pos="1075"/>
        </w:tabs>
        <w:spacing w:after="0" w:line="240" w:lineRule="auto"/>
        <w:ind w:right="4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Wykonawca nie płaci swoim podwykonawcom realizującym roboty objęte przedmiotem umowy i/lub opóźnia się z płatnościami na ich rzecz powyżej 30 dni w stosunku do terminu płatności wynikającego z faktury i/lub faktur wystawionych przez podwykonawców na rzecz Wykonawcy;</w:t>
      </w:r>
    </w:p>
    <w:p w:rsidR="006221D6" w:rsidRDefault="006221D6" w:rsidP="00092846">
      <w:pPr>
        <w:pStyle w:val="Teksttreci"/>
        <w:numPr>
          <w:ilvl w:val="0"/>
          <w:numId w:val="37"/>
        </w:numPr>
        <w:shd w:val="clear" w:color="auto" w:fill="auto"/>
        <w:tabs>
          <w:tab w:val="left" w:pos="1080"/>
        </w:tabs>
        <w:spacing w:after="0" w:line="240" w:lineRule="auto"/>
        <w:ind w:right="4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Wykonawca wprowadzi podwykonawcę na teren budowy z naruszeniem warunków określonych w umowie lub obowiązujących przepisach.</w:t>
      </w:r>
    </w:p>
    <w:p w:rsidR="006221D6" w:rsidRPr="00286D8A" w:rsidRDefault="006221D6" w:rsidP="00092846">
      <w:pPr>
        <w:pStyle w:val="Teksttreci"/>
        <w:numPr>
          <w:ilvl w:val="0"/>
          <w:numId w:val="37"/>
        </w:numPr>
        <w:tabs>
          <w:tab w:val="left" w:pos="1080"/>
        </w:tabs>
        <w:spacing w:after="0" w:line="240" w:lineRule="auto"/>
        <w:ind w:right="40"/>
        <w:jc w:val="both"/>
        <w:rPr>
          <w:rStyle w:val="Teksttreci0"/>
          <w:rFonts w:ascii="Times New Roman" w:hAnsi="Times New Roman" w:cs="Times New Roman"/>
          <w:sz w:val="24"/>
          <w:szCs w:val="24"/>
        </w:rPr>
      </w:pPr>
      <w:r w:rsidRPr="00286D8A">
        <w:rPr>
          <w:rStyle w:val="Teksttreci0"/>
          <w:rFonts w:ascii="Times New Roman" w:hAnsi="Times New Roman" w:cs="Times New Roman"/>
          <w:sz w:val="24"/>
          <w:szCs w:val="24"/>
        </w:rPr>
        <w:t xml:space="preserve">W przypadku zaistnienia sytuacji, o której mowa w art. </w:t>
      </w:r>
      <w:r w:rsidR="00286D8A" w:rsidRPr="00286D8A">
        <w:rPr>
          <w:rStyle w:val="Teksttreci0"/>
          <w:rFonts w:ascii="Times New Roman" w:hAnsi="Times New Roman" w:cs="Times New Roman"/>
          <w:sz w:val="24"/>
          <w:szCs w:val="24"/>
        </w:rPr>
        <w:t>465</w:t>
      </w:r>
      <w:r w:rsidRPr="00286D8A">
        <w:rPr>
          <w:rStyle w:val="Teksttreci0"/>
          <w:rFonts w:ascii="Times New Roman" w:hAnsi="Times New Roman" w:cs="Times New Roman"/>
          <w:sz w:val="24"/>
          <w:szCs w:val="24"/>
        </w:rPr>
        <w:t xml:space="preserve"> ust. 7 ust</w:t>
      </w:r>
      <w:r w:rsidR="00286D8A">
        <w:rPr>
          <w:rStyle w:val="Teksttreci0"/>
          <w:rFonts w:ascii="Times New Roman" w:hAnsi="Times New Roman" w:cs="Times New Roman"/>
          <w:sz w:val="24"/>
          <w:szCs w:val="24"/>
        </w:rPr>
        <w:t>awy Prawo zamówień publicznych.</w:t>
      </w:r>
    </w:p>
    <w:p w:rsidR="006221D6" w:rsidRDefault="006221D6" w:rsidP="00092846">
      <w:pPr>
        <w:pStyle w:val="Teksttreci"/>
        <w:numPr>
          <w:ilvl w:val="0"/>
          <w:numId w:val="37"/>
        </w:numPr>
        <w:shd w:val="clear" w:color="auto" w:fill="auto"/>
        <w:tabs>
          <w:tab w:val="left" w:pos="1080"/>
        </w:tabs>
        <w:spacing w:after="0" w:line="240" w:lineRule="auto"/>
        <w:ind w:right="4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 xml:space="preserve">W przypadku, gdy Wykonawca dokona zmiany podwykonawcy, na zasoby którego Wykonawca powołuje się na zasadach określonych w art. </w:t>
      </w:r>
      <w:r w:rsidR="00286D8A">
        <w:rPr>
          <w:rStyle w:val="Teksttreci0"/>
          <w:rFonts w:ascii="Times New Roman" w:hAnsi="Times New Roman" w:cs="Times New Roman"/>
          <w:sz w:val="24"/>
          <w:szCs w:val="24"/>
        </w:rPr>
        <w:t>118</w:t>
      </w:r>
      <w:r>
        <w:rPr>
          <w:rStyle w:val="Teksttreci0"/>
          <w:rFonts w:ascii="Times New Roman" w:hAnsi="Times New Roman" w:cs="Times New Roman"/>
          <w:sz w:val="24"/>
          <w:szCs w:val="24"/>
        </w:rPr>
        <w:t xml:space="preserve"> ust. 1 ustawy Prawo </w:t>
      </w:r>
      <w:r>
        <w:rPr>
          <w:rStyle w:val="Teksttreci0"/>
          <w:rFonts w:ascii="Times New Roman" w:hAnsi="Times New Roman" w:cs="Times New Roman"/>
          <w:sz w:val="24"/>
          <w:szCs w:val="24"/>
        </w:rPr>
        <w:lastRenderedPageBreak/>
        <w:t>zamówień publicznych w celu w spełnienia warunków udziału w postępowaniu na podwykonawcę który na dzień dokonania zmiany podwykonawcy nie spełniał warunków udziału w postępowaniu,</w:t>
      </w:r>
    </w:p>
    <w:p w:rsidR="006221D6" w:rsidRDefault="006221D6" w:rsidP="00092846">
      <w:pPr>
        <w:pStyle w:val="Teksttreci"/>
        <w:numPr>
          <w:ilvl w:val="0"/>
          <w:numId w:val="37"/>
        </w:numPr>
        <w:shd w:val="clear" w:color="auto" w:fill="auto"/>
        <w:tabs>
          <w:tab w:val="left" w:pos="1080"/>
        </w:tabs>
        <w:spacing w:after="0" w:line="240" w:lineRule="auto"/>
        <w:ind w:right="4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Odstąpienie od umowy powinno nastąpić w formie pisemnej, pod rygorem nieważności,   z podaniem przyczyny odstąpienia.</w:t>
      </w:r>
    </w:p>
    <w:p w:rsidR="006221D6" w:rsidRDefault="006221D6" w:rsidP="006221D6">
      <w:pPr>
        <w:pStyle w:val="Teksttreci"/>
        <w:shd w:val="clear" w:color="auto" w:fill="auto"/>
        <w:spacing w:after="0" w:line="240" w:lineRule="auto"/>
        <w:ind w:left="400" w:right="20" w:firstLine="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Odstąpienie będzie skuteczne natychmiast, tj. z chwilą doręczenia drugiej stronie oświadczenia o odstąpieniu i będzie wywierało skutek na przyszłość, przy zachowaniu   w pełni przez Zamawiającego wszystkich uprawnień nabytych przed dniem odstąpienia, w szczególności w zakresie uprawnień z gwarancji jakości, rękojmi, zabezpieczenia należytego wykonania umowy i kar umownych.</w:t>
      </w:r>
    </w:p>
    <w:p w:rsidR="006221D6" w:rsidRDefault="006221D6" w:rsidP="00092846">
      <w:pPr>
        <w:pStyle w:val="Teksttreci"/>
        <w:numPr>
          <w:ilvl w:val="0"/>
          <w:numId w:val="37"/>
        </w:numPr>
        <w:shd w:val="clear" w:color="auto" w:fill="auto"/>
        <w:spacing w:after="0" w:line="240" w:lineRule="auto"/>
        <w:ind w:right="2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W razie odstąpienia od umowy Strony obciążają następujące obowiązki:</w:t>
      </w:r>
    </w:p>
    <w:p w:rsidR="006221D6" w:rsidRDefault="006221D6" w:rsidP="00092846">
      <w:pPr>
        <w:pStyle w:val="Teksttreci"/>
        <w:numPr>
          <w:ilvl w:val="0"/>
          <w:numId w:val="38"/>
        </w:numPr>
        <w:shd w:val="clear" w:color="auto" w:fill="auto"/>
        <w:tabs>
          <w:tab w:val="left" w:pos="720"/>
        </w:tabs>
        <w:spacing w:after="0" w:line="240" w:lineRule="auto"/>
        <w:ind w:left="720" w:right="20" w:hanging="32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w terminie 7 dni od dnia odstąpienia od umowy Wykonawca przy udziale Zamawiającego sporządzi protokół inwentaryzacji robót w toku według stanu na dzień odstąpienia;</w:t>
      </w:r>
    </w:p>
    <w:p w:rsidR="006221D6" w:rsidRDefault="006221D6" w:rsidP="00092846">
      <w:pPr>
        <w:pStyle w:val="Teksttreci"/>
        <w:numPr>
          <w:ilvl w:val="0"/>
          <w:numId w:val="38"/>
        </w:numPr>
        <w:shd w:val="clear" w:color="auto" w:fill="auto"/>
        <w:tabs>
          <w:tab w:val="left" w:pos="720"/>
        </w:tabs>
        <w:spacing w:after="0" w:line="240" w:lineRule="auto"/>
        <w:ind w:left="720" w:right="20" w:hanging="32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Wykonawca zabezpieczy przerwane roboty w zakresie żądanym przez Zamawiającego, na koszt strony, która ponosi odpowiedzialność za odstąpienie od umowy;</w:t>
      </w:r>
    </w:p>
    <w:p w:rsidR="006221D6" w:rsidRDefault="006221D6" w:rsidP="00092846">
      <w:pPr>
        <w:pStyle w:val="Teksttreci"/>
        <w:numPr>
          <w:ilvl w:val="0"/>
          <w:numId w:val="38"/>
        </w:numPr>
        <w:shd w:val="clear" w:color="auto" w:fill="auto"/>
        <w:tabs>
          <w:tab w:val="left" w:pos="720"/>
        </w:tabs>
        <w:spacing w:after="0" w:line="240" w:lineRule="auto"/>
        <w:ind w:left="720" w:right="20" w:hanging="32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Wykonawca bez względu na podstawę odstąpienia od umowy i to, kto od umowy odstąpił, ponosi ryzyko zagospodarowania materiałów, konstrukcji i urządzeń, które nie mogą być wykorzystane do realizacji innych robót nie objętych niniejszą umową. Zamawiający może jednak do dalszej realizacji robót wykorzystać materiały, urządzenia, sprzęt i wyposażenie należące do Wykonawcy, za uzgodnioną opłatą;</w:t>
      </w:r>
    </w:p>
    <w:p w:rsidR="006221D6" w:rsidRDefault="006221D6" w:rsidP="00092846">
      <w:pPr>
        <w:pStyle w:val="Teksttreci"/>
        <w:numPr>
          <w:ilvl w:val="0"/>
          <w:numId w:val="38"/>
        </w:numPr>
        <w:shd w:val="clear" w:color="auto" w:fill="auto"/>
        <w:tabs>
          <w:tab w:val="left" w:pos="720"/>
        </w:tabs>
        <w:spacing w:after="0" w:line="240" w:lineRule="auto"/>
        <w:ind w:left="720" w:right="20" w:hanging="32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Wykonawca zgłosi do dokonania przez Zamawiającego odbioru robót przerwanych oraz robót zabezpieczających, jeżeli odstąpienie od umowy nastąpiło z przyczyn, za które Wykonawca nie odpowiada;</w:t>
      </w:r>
    </w:p>
    <w:p w:rsidR="006221D6" w:rsidRDefault="006221D6" w:rsidP="00092846">
      <w:pPr>
        <w:pStyle w:val="Teksttreci"/>
        <w:numPr>
          <w:ilvl w:val="0"/>
          <w:numId w:val="38"/>
        </w:numPr>
        <w:shd w:val="clear" w:color="auto" w:fill="auto"/>
        <w:tabs>
          <w:tab w:val="left" w:pos="720"/>
        </w:tabs>
        <w:spacing w:after="0" w:line="240" w:lineRule="auto"/>
        <w:ind w:left="720" w:hanging="32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Wykonawca niezwłocznie, najpóźniej w terminie 14 dni, usunie z terenu robót</w:t>
      </w:r>
    </w:p>
    <w:p w:rsidR="006221D6" w:rsidRDefault="006221D6" w:rsidP="00092846">
      <w:pPr>
        <w:pStyle w:val="Teksttreci"/>
        <w:numPr>
          <w:ilvl w:val="0"/>
          <w:numId w:val="39"/>
        </w:numPr>
        <w:shd w:val="clear" w:color="auto" w:fill="auto"/>
        <w:tabs>
          <w:tab w:val="left" w:pos="720"/>
          <w:tab w:val="left" w:pos="898"/>
          <w:tab w:val="left" w:pos="1075"/>
        </w:tabs>
        <w:spacing w:after="0" w:line="240" w:lineRule="auto"/>
        <w:ind w:left="720" w:right="2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 xml:space="preserve">zaplecza, urządzenia, materiały oraz sprzęt przez niego dostarczone, nie stanowiące </w:t>
      </w:r>
    </w:p>
    <w:p w:rsidR="006221D6" w:rsidRDefault="006221D6" w:rsidP="006221D6">
      <w:pPr>
        <w:pStyle w:val="Teksttreci"/>
        <w:shd w:val="clear" w:color="auto" w:fill="auto"/>
        <w:tabs>
          <w:tab w:val="left" w:pos="720"/>
          <w:tab w:val="left" w:pos="898"/>
          <w:tab w:val="left" w:pos="1075"/>
        </w:tabs>
        <w:spacing w:after="0" w:line="240" w:lineRule="auto"/>
        <w:ind w:left="720" w:right="20" w:firstLine="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własności Zamawiającego;</w:t>
      </w:r>
    </w:p>
    <w:p w:rsidR="006221D6" w:rsidRDefault="006221D6" w:rsidP="00092846">
      <w:pPr>
        <w:pStyle w:val="Teksttreci"/>
        <w:numPr>
          <w:ilvl w:val="0"/>
          <w:numId w:val="38"/>
        </w:numPr>
        <w:shd w:val="clear" w:color="auto" w:fill="auto"/>
        <w:tabs>
          <w:tab w:val="left" w:pos="720"/>
        </w:tabs>
        <w:spacing w:after="0" w:line="240" w:lineRule="auto"/>
        <w:ind w:left="720" w:right="20" w:hanging="32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Zamawiający, w razie odstąpienia od umowy z przyczyn, za które Wykonawca nie odpowiada, zobowiązany jest do:</w:t>
      </w:r>
    </w:p>
    <w:p w:rsidR="006221D6" w:rsidRDefault="006221D6" w:rsidP="006221D6">
      <w:pPr>
        <w:pStyle w:val="Teksttreci"/>
        <w:shd w:val="clear" w:color="auto" w:fill="auto"/>
        <w:tabs>
          <w:tab w:val="left" w:pos="1400"/>
        </w:tabs>
        <w:spacing w:after="0" w:line="240" w:lineRule="auto"/>
        <w:ind w:left="720" w:right="20" w:firstLine="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 dokonania odbioru robót przerwanych oraz do zapłaty wynagrodzenia za roboty, które zostały wykonane do dnia odstąpienia, chyba że zgłasza zastrzeżenia co do jakości wykonanych robót,</w:t>
      </w:r>
    </w:p>
    <w:p w:rsidR="006221D6" w:rsidRDefault="006221D6" w:rsidP="006221D6">
      <w:pPr>
        <w:pStyle w:val="Teksttreci"/>
        <w:shd w:val="clear" w:color="auto" w:fill="auto"/>
        <w:tabs>
          <w:tab w:val="left" w:pos="1405"/>
        </w:tabs>
        <w:spacing w:after="0" w:line="240" w:lineRule="auto"/>
        <w:ind w:left="720" w:right="20" w:firstLine="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 rozliczenia się z Wykonawcą z tytułu nierozliczonych w inny sposób kosztów</w:t>
      </w:r>
    </w:p>
    <w:p w:rsidR="006221D6" w:rsidRDefault="006221D6" w:rsidP="006221D6">
      <w:pPr>
        <w:pStyle w:val="Teksttreci"/>
        <w:shd w:val="clear" w:color="auto" w:fill="auto"/>
        <w:tabs>
          <w:tab w:val="left" w:pos="1405"/>
        </w:tabs>
        <w:spacing w:after="0" w:line="240" w:lineRule="auto"/>
        <w:ind w:left="720" w:right="20" w:firstLine="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 xml:space="preserve"> budowy obiektów zaplecza oraz urządzeń związanych z zagospodarowaniem</w:t>
      </w:r>
    </w:p>
    <w:p w:rsidR="006221D6" w:rsidRDefault="006221D6" w:rsidP="006221D6">
      <w:pPr>
        <w:pStyle w:val="Teksttreci"/>
        <w:shd w:val="clear" w:color="auto" w:fill="auto"/>
        <w:tabs>
          <w:tab w:val="left" w:pos="1405"/>
        </w:tabs>
        <w:spacing w:after="0" w:line="240" w:lineRule="auto"/>
        <w:ind w:left="720" w:right="20" w:firstLine="0"/>
        <w:jc w:val="both"/>
        <w:rPr>
          <w:rStyle w:val="Teksttreci0"/>
          <w:rFonts w:ascii="Times New Roman" w:hAnsi="Times New Roman" w:cs="Times New Roman"/>
          <w:sz w:val="24"/>
          <w:szCs w:val="24"/>
        </w:rPr>
      </w:pPr>
      <w:r>
        <w:rPr>
          <w:rStyle w:val="Teksttreci0"/>
          <w:rFonts w:ascii="Times New Roman" w:hAnsi="Times New Roman" w:cs="Times New Roman"/>
          <w:sz w:val="24"/>
          <w:szCs w:val="24"/>
        </w:rPr>
        <w:t>-  przejęcie od Wykonawcy pod swój dozór terenu robót.</w:t>
      </w:r>
    </w:p>
    <w:p w:rsidR="006221D6" w:rsidRDefault="006221D6" w:rsidP="00092846">
      <w:pPr>
        <w:pStyle w:val="Teksttreci"/>
        <w:numPr>
          <w:ilvl w:val="0"/>
          <w:numId w:val="37"/>
        </w:numPr>
        <w:shd w:val="clear" w:color="auto" w:fill="auto"/>
        <w:tabs>
          <w:tab w:val="left" w:pos="1405"/>
        </w:tabs>
        <w:spacing w:after="0" w:line="240" w:lineRule="auto"/>
        <w:ind w:right="20"/>
        <w:jc w:val="both"/>
        <w:rPr>
          <w:shd w:val="clear" w:color="auto" w:fill="auto"/>
        </w:rPr>
      </w:pPr>
      <w:r>
        <w:rPr>
          <w:rStyle w:val="Teksttreci0"/>
          <w:rFonts w:ascii="Times New Roman" w:hAnsi="Times New Roman" w:cs="Times New Roman"/>
          <w:sz w:val="24"/>
          <w:szCs w:val="24"/>
        </w:rPr>
        <w:t>Odstąpienie od umowy nie zwalnia Wykonawcy ani od odpowiedzialności za wady wykonanej części przedmiotu umowy, ani od zobowiązań z tytułu gwarancji jakości          i rękojmi za wady wykonanej części przedmiotu umowy, ani od kar umownych               za niewykonanie lub nienależyte wykonanie powyższych zobowiązań.</w:t>
      </w:r>
    </w:p>
    <w:p w:rsidR="006221D6" w:rsidRDefault="006221D6" w:rsidP="006221D6">
      <w:pPr>
        <w:pStyle w:val="Teksttreci"/>
        <w:shd w:val="clear" w:color="auto" w:fill="auto"/>
        <w:spacing w:after="0" w:line="200" w:lineRule="exact"/>
        <w:ind w:left="60" w:firstLine="0"/>
        <w:rPr>
          <w:rStyle w:val="Teksttreci0"/>
          <w:rFonts w:ascii="Times New Roman" w:hAnsi="Times New Roman" w:cs="Times New Roman"/>
          <w:sz w:val="24"/>
          <w:szCs w:val="24"/>
        </w:rPr>
      </w:pPr>
    </w:p>
    <w:p w:rsidR="005E4E4C" w:rsidRPr="00863924" w:rsidRDefault="00572BC3" w:rsidP="00863924">
      <w:pPr>
        <w:pStyle w:val="NormalnyWeb"/>
        <w:spacing w:before="0" w:beforeAutospacing="0" w:after="0" w:afterAutospacing="0"/>
        <w:jc w:val="center"/>
      </w:pPr>
      <w:r w:rsidRPr="00863924">
        <w:t>§ 19</w:t>
      </w:r>
    </w:p>
    <w:p w:rsidR="005E4E4C" w:rsidRDefault="00232997" w:rsidP="00092846">
      <w:pPr>
        <w:pStyle w:val="NormalnyWeb"/>
        <w:numPr>
          <w:ilvl w:val="0"/>
          <w:numId w:val="23"/>
        </w:numPr>
        <w:spacing w:before="0" w:beforeAutospacing="0" w:after="0" w:afterAutospacing="0"/>
        <w:ind w:left="284" w:hanging="284"/>
        <w:jc w:val="both"/>
      </w:pPr>
      <w:r w:rsidRPr="00067152">
        <w:t>Zamawiający oświadcza, iż przewiduje możliwość zmian umowy w stosunku do treści oferty, na podstawie której dokonano wyboru Wykonawcy, w przypadkach wystąpienia okoliczności wymieniony</w:t>
      </w:r>
      <w:r w:rsidR="005E4E4C">
        <w:t xml:space="preserve">ch w niniejszym paragrafie. </w:t>
      </w:r>
    </w:p>
    <w:p w:rsidR="005E4E4C" w:rsidRPr="00C867A9" w:rsidRDefault="00232997" w:rsidP="00092846">
      <w:pPr>
        <w:pStyle w:val="NormalnyWeb"/>
        <w:numPr>
          <w:ilvl w:val="0"/>
          <w:numId w:val="23"/>
        </w:numPr>
        <w:spacing w:before="0" w:beforeAutospacing="0" w:after="0" w:afterAutospacing="0"/>
        <w:ind w:left="284" w:hanging="284"/>
        <w:jc w:val="both"/>
      </w:pPr>
      <w:r w:rsidRPr="00067152">
        <w:t xml:space="preserve">Zamawiający dopuszcza możliwość zmiany terminu wykonania przedmiotu umowy określonego w </w:t>
      </w:r>
      <w:r w:rsidR="007B7AFA">
        <w:t xml:space="preserve">§ </w:t>
      </w:r>
      <w:r w:rsidRPr="00067152">
        <w:t xml:space="preserve">2 </w:t>
      </w:r>
      <w:r w:rsidR="007B7AFA">
        <w:t xml:space="preserve">o </w:t>
      </w:r>
      <w:r w:rsidRPr="00C867A9">
        <w:t>okres niewykonywania przedmiotu umowy, spowodowanego jedną z następujących przyczyn:</w:t>
      </w:r>
    </w:p>
    <w:p w:rsidR="005E4E4C" w:rsidRPr="00C867A9" w:rsidRDefault="00232997" w:rsidP="00092846">
      <w:pPr>
        <w:pStyle w:val="NormalnyWeb"/>
        <w:numPr>
          <w:ilvl w:val="0"/>
          <w:numId w:val="24"/>
        </w:numPr>
        <w:spacing w:before="0" w:beforeAutospacing="0" w:after="0" w:afterAutospacing="0"/>
        <w:jc w:val="both"/>
      </w:pPr>
      <w:r w:rsidRPr="00C867A9">
        <w:t>wynikające z opóźnień w uzyskaniu decyzji administracyjnych,</w:t>
      </w:r>
      <w:r w:rsidR="005E4E4C" w:rsidRPr="00C867A9">
        <w:t xml:space="preserve"> </w:t>
      </w:r>
    </w:p>
    <w:p w:rsidR="005E4E4C" w:rsidRPr="005A5FEE" w:rsidRDefault="00232997" w:rsidP="00092846">
      <w:pPr>
        <w:pStyle w:val="NormalnyWeb"/>
        <w:numPr>
          <w:ilvl w:val="0"/>
          <w:numId w:val="24"/>
        </w:numPr>
        <w:spacing w:before="0" w:beforeAutospacing="0" w:after="0" w:afterAutospacing="0"/>
        <w:jc w:val="both"/>
      </w:pPr>
      <w:r w:rsidRPr="005A5FEE">
        <w:lastRenderedPageBreak/>
        <w:t>przedłużające się powyżej 30 dni, nie z winy Wykonawcy, terminu uzyskiwania niezbędnych do projektowania opinii, uzgodnień, warunków techni</w:t>
      </w:r>
      <w:r w:rsidR="005E4E4C" w:rsidRPr="005A5FEE">
        <w:t xml:space="preserve">cznych i innych materiałów, </w:t>
      </w:r>
    </w:p>
    <w:p w:rsidR="00ED7479" w:rsidRPr="00C867A9" w:rsidRDefault="00232997" w:rsidP="00092846">
      <w:pPr>
        <w:pStyle w:val="NormalnyWeb"/>
        <w:numPr>
          <w:ilvl w:val="0"/>
          <w:numId w:val="24"/>
        </w:numPr>
        <w:spacing w:before="0" w:beforeAutospacing="0" w:after="0" w:afterAutospacing="0"/>
        <w:jc w:val="both"/>
      </w:pPr>
      <w:r w:rsidRPr="00C867A9">
        <w:t>wystąpienia warunków atmosferycznych uniemożliwiających prawidłowe wykonanie robót z powodu technologii realizacji prac objętych umową wymagającej konkretnych warunków atmosferycznych, jeżeli konieczność wykonania prac w tym okresie nie jest następstwem okoliczności, za które Wykonaw</w:t>
      </w:r>
      <w:r w:rsidR="00ED7479" w:rsidRPr="00C867A9">
        <w:t xml:space="preserve">ca ponosi odpowiedzialność, </w:t>
      </w:r>
    </w:p>
    <w:p w:rsidR="00ED7479" w:rsidRPr="00C867A9" w:rsidRDefault="00232997" w:rsidP="00092846">
      <w:pPr>
        <w:pStyle w:val="NormalnyWeb"/>
        <w:numPr>
          <w:ilvl w:val="0"/>
          <w:numId w:val="24"/>
        </w:numPr>
        <w:spacing w:before="0" w:beforeAutospacing="0" w:after="0" w:afterAutospacing="0"/>
        <w:jc w:val="both"/>
      </w:pPr>
      <w:r w:rsidRPr="00C867A9">
        <w:t xml:space="preserve">wystąpienia robót dodatkowych, o których mowa </w:t>
      </w:r>
      <w:r w:rsidRPr="00CA5795">
        <w:t xml:space="preserve">w art. </w:t>
      </w:r>
      <w:r w:rsidR="00036779" w:rsidRPr="00CA5795">
        <w:t>214</w:t>
      </w:r>
      <w:r w:rsidRPr="00CA5795">
        <w:t xml:space="preserve">, ust. 1, pkt. </w:t>
      </w:r>
      <w:r w:rsidR="00036779" w:rsidRPr="00CA5795">
        <w:t>5</w:t>
      </w:r>
      <w:r w:rsidRPr="00CA5795">
        <w:t xml:space="preserve"> </w:t>
      </w:r>
      <w:r w:rsidRPr="00C867A9">
        <w:t xml:space="preserve">ustawy </w:t>
      </w:r>
      <w:r w:rsidR="00ED7479" w:rsidRPr="00C867A9">
        <w:t xml:space="preserve">Prawo Zamówień Publicznych, </w:t>
      </w:r>
    </w:p>
    <w:p w:rsidR="00ED7479" w:rsidRPr="00C867A9" w:rsidRDefault="00232997" w:rsidP="00092846">
      <w:pPr>
        <w:pStyle w:val="NormalnyWeb"/>
        <w:numPr>
          <w:ilvl w:val="0"/>
          <w:numId w:val="24"/>
        </w:numPr>
        <w:spacing w:before="0" w:beforeAutospacing="0" w:after="0" w:afterAutospacing="0"/>
        <w:jc w:val="both"/>
      </w:pPr>
      <w:r w:rsidRPr="00C867A9">
        <w:t>niemożności wykonania robót, gdy uprawniony organ nie dopuszcza do wykonania robót lub wstrzymuje wykonanie robót z przyczyn niez</w:t>
      </w:r>
      <w:r w:rsidR="00ED7479" w:rsidRPr="00C867A9">
        <w:t>awinionych przez Wykonawcę,</w:t>
      </w:r>
    </w:p>
    <w:p w:rsidR="00ED7479" w:rsidRPr="005A5FEE" w:rsidRDefault="00232997" w:rsidP="00092846">
      <w:pPr>
        <w:pStyle w:val="NormalnyWeb"/>
        <w:numPr>
          <w:ilvl w:val="0"/>
          <w:numId w:val="23"/>
        </w:numPr>
        <w:spacing w:before="0" w:beforeAutospacing="0" w:after="0" w:afterAutospacing="0"/>
        <w:ind w:left="284" w:hanging="284"/>
        <w:jc w:val="both"/>
      </w:pPr>
      <w:r w:rsidRPr="00C867A9">
        <w:t xml:space="preserve">Strony dopuszczają zmianę postanowień umowy w stosunku do treści oferty Wykonawcy poprzez zmianę sposobu wykonania przedmiotu urnowy, zmianę wynagrodzenia lub przedłużenie terminu </w:t>
      </w:r>
      <w:r w:rsidRPr="005A5FEE">
        <w:t>zakończenia realizacji pr</w:t>
      </w:r>
      <w:r w:rsidR="00ED7479" w:rsidRPr="005A5FEE">
        <w:t xml:space="preserve">zedmiotu umowy w przypadku: </w:t>
      </w:r>
    </w:p>
    <w:p w:rsidR="00ED7479" w:rsidRPr="005A5FEE" w:rsidRDefault="00232997" w:rsidP="00092846">
      <w:pPr>
        <w:pStyle w:val="NormalnyWeb"/>
        <w:numPr>
          <w:ilvl w:val="0"/>
          <w:numId w:val="25"/>
        </w:numPr>
        <w:spacing w:before="0" w:beforeAutospacing="0" w:after="0" w:afterAutospacing="0"/>
        <w:ind w:left="567" w:hanging="283"/>
        <w:jc w:val="both"/>
      </w:pPr>
      <w:r w:rsidRPr="005A5FEE">
        <w:t xml:space="preserve">wystąpienia siły wyższej uniemożliwiającej wykonanie przedmiotu umowy zgodnie z jej postanowieniami, </w:t>
      </w:r>
    </w:p>
    <w:p w:rsidR="00ED7479" w:rsidRPr="005A5FEE" w:rsidRDefault="00232997" w:rsidP="00092846">
      <w:pPr>
        <w:pStyle w:val="NormalnyWeb"/>
        <w:numPr>
          <w:ilvl w:val="0"/>
          <w:numId w:val="25"/>
        </w:numPr>
        <w:spacing w:before="0" w:beforeAutospacing="0" w:after="0" w:afterAutospacing="0"/>
        <w:ind w:left="567" w:hanging="283"/>
        <w:jc w:val="both"/>
      </w:pPr>
      <w:r w:rsidRPr="005A5FEE">
        <w:t>konieczności zrealizowania przedmiotu umowy przy zastosowaniu innych rozwiązań technicznych lub materiałowych ze względu na z</w:t>
      </w:r>
      <w:r w:rsidR="00ED7479" w:rsidRPr="005A5FEE">
        <w:t>miany obowiązującego prawa,</w:t>
      </w:r>
    </w:p>
    <w:p w:rsidR="00ED7479" w:rsidRPr="005A5FEE" w:rsidRDefault="00232997" w:rsidP="00092846">
      <w:pPr>
        <w:pStyle w:val="NormalnyWeb"/>
        <w:numPr>
          <w:ilvl w:val="0"/>
          <w:numId w:val="25"/>
        </w:numPr>
        <w:spacing w:before="0" w:beforeAutospacing="0" w:after="0" w:afterAutospacing="0"/>
        <w:ind w:left="567" w:hanging="283"/>
        <w:jc w:val="both"/>
      </w:pPr>
      <w:r w:rsidRPr="005A5FEE">
        <w:t>wystąpienia kolizji z planowanymi lub równolegle prowadzonymi przez inne podmioty pracami w zakresie niezbędnym do uniknięcia lub usunię</w:t>
      </w:r>
      <w:r w:rsidR="00ED7479" w:rsidRPr="005A5FEE">
        <w:t xml:space="preserve">cia tych kolizji. </w:t>
      </w:r>
    </w:p>
    <w:p w:rsidR="003C152B" w:rsidRPr="005A5FEE" w:rsidRDefault="00232997" w:rsidP="00092846">
      <w:pPr>
        <w:pStyle w:val="NormalnyWeb"/>
        <w:numPr>
          <w:ilvl w:val="0"/>
          <w:numId w:val="23"/>
        </w:numPr>
        <w:spacing w:before="0" w:beforeAutospacing="0" w:after="0" w:afterAutospacing="0"/>
        <w:ind w:left="284" w:hanging="284"/>
        <w:jc w:val="both"/>
      </w:pPr>
      <w:r w:rsidRPr="005A5FEE">
        <w:t xml:space="preserve">W przypadku zmiany ustawowej stawek podatku od towarów i usług w trakcie realizacji umowy dla robót objętych przedmiotem umowy </w:t>
      </w:r>
      <w:r w:rsidR="00ED7479" w:rsidRPr="005A5FEE">
        <w:t>-</w:t>
      </w:r>
      <w:r w:rsidRPr="005A5FEE">
        <w:t xml:space="preserve"> w zakresie dotyczącym niezrealizowanej części przedmiotu umowy wynagrodzenie zostanie zmodyfikowane proporcjonalnie do zmiany stawki podatku VAT.</w:t>
      </w:r>
    </w:p>
    <w:p w:rsidR="003C152B" w:rsidRPr="00C867A9" w:rsidRDefault="00232997" w:rsidP="00092846">
      <w:pPr>
        <w:pStyle w:val="NormalnyWeb"/>
        <w:numPr>
          <w:ilvl w:val="0"/>
          <w:numId w:val="23"/>
        </w:numPr>
        <w:spacing w:before="0" w:beforeAutospacing="0" w:after="0" w:afterAutospacing="0"/>
        <w:ind w:left="284" w:hanging="284"/>
        <w:jc w:val="both"/>
      </w:pPr>
      <w:r w:rsidRPr="00C867A9">
        <w:t>W związku z okresem realizacji umowy, który wynosi ponad 12 mi</w:t>
      </w:r>
      <w:r w:rsidR="003C152B" w:rsidRPr="00C867A9">
        <w:t xml:space="preserve">esięcy strony postanawiają: </w:t>
      </w:r>
    </w:p>
    <w:p w:rsidR="00036779" w:rsidRPr="00036779" w:rsidRDefault="00036779" w:rsidP="00092846">
      <w:pPr>
        <w:pStyle w:val="NormalnyWeb"/>
        <w:numPr>
          <w:ilvl w:val="0"/>
          <w:numId w:val="41"/>
        </w:numPr>
        <w:spacing w:before="0" w:beforeAutospacing="0" w:after="0" w:afterAutospacing="0"/>
        <w:jc w:val="both"/>
      </w:pPr>
      <w:r w:rsidRPr="00036779">
        <w:t>Zamawiający dopuszcza  możliwość zmiany umowy w zakresie wynagrodzenia :</w:t>
      </w:r>
    </w:p>
    <w:p w:rsidR="00036779" w:rsidRPr="00036779" w:rsidRDefault="00036779" w:rsidP="00092846">
      <w:pPr>
        <w:pStyle w:val="Tekstpodstawowy"/>
        <w:numPr>
          <w:ilvl w:val="1"/>
          <w:numId w:val="41"/>
        </w:numPr>
        <w:tabs>
          <w:tab w:val="num" w:pos="709"/>
        </w:tabs>
        <w:suppressAutoHyphens/>
        <w:spacing w:after="0"/>
        <w:ind w:left="709" w:hanging="283"/>
        <w:jc w:val="both"/>
        <w:rPr>
          <w:sz w:val="24"/>
          <w:szCs w:val="24"/>
        </w:rPr>
      </w:pPr>
      <w:r w:rsidRPr="00036779">
        <w:rPr>
          <w:sz w:val="24"/>
          <w:szCs w:val="24"/>
        </w:rPr>
        <w:t xml:space="preserve">w przypadku zmiany stawki podatku od towarów i usług  oraz podatku akcyzowego, </w:t>
      </w:r>
    </w:p>
    <w:p w:rsidR="00036779" w:rsidRPr="00036779" w:rsidRDefault="00036779" w:rsidP="00092846">
      <w:pPr>
        <w:pStyle w:val="Tekstpodstawowy"/>
        <w:numPr>
          <w:ilvl w:val="1"/>
          <w:numId w:val="41"/>
        </w:numPr>
        <w:tabs>
          <w:tab w:val="num" w:pos="709"/>
        </w:tabs>
        <w:suppressAutoHyphens/>
        <w:spacing w:after="0"/>
        <w:ind w:left="709" w:hanging="283"/>
        <w:jc w:val="both"/>
        <w:rPr>
          <w:sz w:val="24"/>
          <w:szCs w:val="24"/>
        </w:rPr>
      </w:pPr>
      <w:r w:rsidRPr="00036779">
        <w:rPr>
          <w:rFonts w:eastAsia="Lucida Sans Unicode"/>
          <w:sz w:val="24"/>
          <w:szCs w:val="24"/>
        </w:rPr>
        <w:t>w razie zmiany wysokości minimalnego wynagrodzenia za pracę ustalonego na podstawie ustawy z dnia 10 października 2002 r. o minimalnym wynagrodzeniu za pracę,</w:t>
      </w:r>
    </w:p>
    <w:p w:rsidR="00036779" w:rsidRPr="00036779" w:rsidRDefault="00036779" w:rsidP="00092846">
      <w:pPr>
        <w:pStyle w:val="Tekstpodstawowy"/>
        <w:numPr>
          <w:ilvl w:val="1"/>
          <w:numId w:val="41"/>
        </w:numPr>
        <w:tabs>
          <w:tab w:val="num" w:pos="709"/>
        </w:tabs>
        <w:suppressAutoHyphens/>
        <w:spacing w:after="0"/>
        <w:ind w:left="709" w:hanging="283"/>
        <w:jc w:val="both"/>
        <w:rPr>
          <w:sz w:val="24"/>
          <w:szCs w:val="24"/>
        </w:rPr>
      </w:pPr>
      <w:r w:rsidRPr="00036779">
        <w:rPr>
          <w:rFonts w:eastAsia="Lucida Sans Unicode"/>
          <w:sz w:val="24"/>
          <w:szCs w:val="24"/>
        </w:rPr>
        <w:t>w razie zmiany zasad podlegania ubezpieczeniom społecznym lub ubezpieczeniu zdrowotnemu lub wysokości stawki składki na ubezpieczenia społeczne lub zdrowotne,</w:t>
      </w:r>
    </w:p>
    <w:p w:rsidR="00036779" w:rsidRPr="00036779" w:rsidRDefault="00036779" w:rsidP="00092846">
      <w:pPr>
        <w:pStyle w:val="Tekstpodstawowy"/>
        <w:numPr>
          <w:ilvl w:val="1"/>
          <w:numId w:val="41"/>
        </w:numPr>
        <w:tabs>
          <w:tab w:val="num" w:pos="709"/>
        </w:tabs>
        <w:suppressAutoHyphens/>
        <w:spacing w:after="0"/>
        <w:ind w:left="709" w:hanging="283"/>
        <w:jc w:val="both"/>
        <w:rPr>
          <w:sz w:val="24"/>
          <w:szCs w:val="24"/>
        </w:rPr>
      </w:pPr>
      <w:r w:rsidRPr="00036779">
        <w:rPr>
          <w:rFonts w:eastAsia="Lucida Sans Unicode"/>
          <w:sz w:val="24"/>
          <w:szCs w:val="24"/>
        </w:rPr>
        <w:t>zasad gromadzenia i wysokości wpłat do pracowniczych planów kapitałowych , o których mowa  w ustawie  z dnia 4 października 2018r. o pracowniczych planach kapitałowych,</w:t>
      </w:r>
    </w:p>
    <w:p w:rsidR="00036779" w:rsidRPr="00036779" w:rsidRDefault="00036779" w:rsidP="00036779">
      <w:pPr>
        <w:pStyle w:val="Tekstpodstawowy"/>
        <w:spacing w:after="0"/>
        <w:ind w:left="426"/>
        <w:jc w:val="both"/>
        <w:rPr>
          <w:rFonts w:eastAsia="Lucida Sans Unicode"/>
          <w:sz w:val="24"/>
          <w:szCs w:val="24"/>
        </w:rPr>
      </w:pPr>
      <w:r w:rsidRPr="00036779">
        <w:rPr>
          <w:rFonts w:eastAsia="Lucida Sans Unicode"/>
          <w:sz w:val="24"/>
          <w:szCs w:val="24"/>
        </w:rPr>
        <w:t>jeżeli zmiany te będą miały wpływ na koszty wykonania zamówienia przez Wykonawcę.</w:t>
      </w:r>
    </w:p>
    <w:p w:rsidR="00036779" w:rsidRPr="00036779" w:rsidRDefault="00036779" w:rsidP="00092846">
      <w:pPr>
        <w:pStyle w:val="Tekstpodstawowy"/>
        <w:numPr>
          <w:ilvl w:val="0"/>
          <w:numId w:val="41"/>
        </w:numPr>
        <w:spacing w:after="0"/>
        <w:jc w:val="both"/>
        <w:rPr>
          <w:sz w:val="24"/>
          <w:szCs w:val="24"/>
          <w:lang w:eastAsia="en-US"/>
        </w:rPr>
      </w:pPr>
      <w:r w:rsidRPr="00036779">
        <w:rPr>
          <w:sz w:val="24"/>
          <w:szCs w:val="24"/>
          <w:lang w:eastAsia="en-US"/>
        </w:rPr>
        <w:t xml:space="preserve"> Wobec zaistnienia okoliczności wskazanych w ust.</w:t>
      </w:r>
      <w:r>
        <w:rPr>
          <w:sz w:val="24"/>
          <w:szCs w:val="24"/>
          <w:lang w:eastAsia="en-US"/>
        </w:rPr>
        <w:t>1</w:t>
      </w:r>
      <w:r w:rsidRPr="00036779">
        <w:rPr>
          <w:sz w:val="24"/>
          <w:szCs w:val="24"/>
          <w:lang w:eastAsia="en-US"/>
        </w:rPr>
        <w:t xml:space="preserve"> Strony mają prawo wystąpić z wnioskiem o wprowadzenie odpowiednich zmian wysokości wynagrodzenia. Strona składając wniosek, o którym mowa w zdaniu poprzedzającym winna wykazać ponad wszelką wątpliwość, że zaistniała zmiana czynników cenotwórczych ma bezpośredni wpływ na koszty wykonania zamówienia. W przypadku składania wniosku przez Wykonawcę, Zamawiający zastrzega sobie prawo do żądania przedstawienia przez Wykonawcę dokumentów potwierdzających zasadność złożenia takiego wniosku.</w:t>
      </w:r>
    </w:p>
    <w:p w:rsidR="00036779" w:rsidRPr="00036779" w:rsidRDefault="00036779" w:rsidP="00036779">
      <w:p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 xml:space="preserve"> </w:t>
      </w:r>
      <w:r w:rsidRPr="00036779">
        <w:rPr>
          <w:rFonts w:ascii="Times New Roman" w:hAnsi="Times New Roman" w:cs="Times New Roman"/>
          <w:sz w:val="24"/>
          <w:szCs w:val="24"/>
        </w:rPr>
        <w:t xml:space="preserve">W szczególności Zamawiający może żądać odpowiednio: </w:t>
      </w:r>
    </w:p>
    <w:p w:rsidR="00036779" w:rsidRPr="00036779" w:rsidRDefault="00036779" w:rsidP="00036779">
      <w:pPr>
        <w:spacing w:after="0" w:line="240" w:lineRule="auto"/>
        <w:ind w:left="709" w:hanging="283"/>
        <w:jc w:val="both"/>
        <w:rPr>
          <w:rFonts w:ascii="Times New Roman" w:hAnsi="Times New Roman" w:cs="Times New Roman"/>
          <w:sz w:val="24"/>
          <w:szCs w:val="24"/>
        </w:rPr>
      </w:pPr>
      <w:r w:rsidRPr="00036779">
        <w:rPr>
          <w:rFonts w:ascii="Times New Roman" w:hAnsi="Times New Roman" w:cs="Times New Roman"/>
          <w:sz w:val="24"/>
          <w:szCs w:val="24"/>
        </w:rPr>
        <w:t>-  pisemnego zestawienia wynagrodzeń (zarówno przed jak i po zmianie) pracowników realizujących przedmiot umowy, wraz z określeniem zakresu (części etatu), w jakim wykonują oni prace bezpośrednio związane z realizacją przedmiotu umowy oraz części wynagrodzenia odpowiadającej temu zakresowi;</w:t>
      </w:r>
    </w:p>
    <w:p w:rsidR="00036779" w:rsidRPr="00036779" w:rsidRDefault="00036779" w:rsidP="00036779">
      <w:pPr>
        <w:spacing w:after="0" w:line="240" w:lineRule="auto"/>
        <w:ind w:left="709" w:hanging="283"/>
        <w:jc w:val="both"/>
        <w:rPr>
          <w:rFonts w:ascii="Times New Roman" w:hAnsi="Times New Roman" w:cs="Times New Roman"/>
          <w:sz w:val="24"/>
          <w:szCs w:val="24"/>
        </w:rPr>
      </w:pPr>
      <w:r w:rsidRPr="00036779">
        <w:rPr>
          <w:rFonts w:ascii="Times New Roman" w:hAnsi="Times New Roman" w:cs="Times New Roman"/>
          <w:sz w:val="24"/>
          <w:szCs w:val="24"/>
        </w:rPr>
        <w:lastRenderedPageBreak/>
        <w:t>-    pisemnego zestawienia wynagrodzeń (zarówno przed jak i po zmianie) pracowników realizujących przedmiot umowy,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w:t>
      </w:r>
    </w:p>
    <w:p w:rsidR="00036779" w:rsidRPr="00036779" w:rsidRDefault="00036779" w:rsidP="00036779">
      <w:pPr>
        <w:spacing w:after="0" w:line="240" w:lineRule="auto"/>
        <w:ind w:left="426"/>
        <w:jc w:val="both"/>
        <w:rPr>
          <w:rFonts w:ascii="Times New Roman" w:hAnsi="Times New Roman" w:cs="Times New Roman"/>
          <w:sz w:val="24"/>
          <w:szCs w:val="24"/>
        </w:rPr>
      </w:pPr>
      <w:r w:rsidRPr="00036779">
        <w:rPr>
          <w:rFonts w:ascii="Times New Roman" w:hAnsi="Times New Roman" w:cs="Times New Roman"/>
          <w:sz w:val="24"/>
          <w:szCs w:val="24"/>
        </w:rPr>
        <w:t>Wzrost kosztu Wykonawcy będzie odnosił się wyłącznie do części wynagrodzenia pracowników realizujących przedmiot umowy, odpowiadającej zakresowi, w jakim wykonują oni prace bezpośrednio związane z realizacją przedmiotu umowy na rzecz Zamawiającego.</w:t>
      </w:r>
    </w:p>
    <w:p w:rsidR="00036779" w:rsidRDefault="00036779" w:rsidP="00036779">
      <w:pPr>
        <w:pStyle w:val="NormalnyWeb"/>
        <w:spacing w:before="0" w:beforeAutospacing="0" w:after="0" w:afterAutospacing="0"/>
        <w:ind w:firstLine="142"/>
        <w:jc w:val="both"/>
      </w:pPr>
      <w:r>
        <w:t xml:space="preserve">3) </w:t>
      </w:r>
      <w:r w:rsidRPr="00EA6F00">
        <w:t xml:space="preserve">Wniosek w zakresie zmiany wynagrodzenia Wykonawca jest uprawniony zgłosić po raz </w:t>
      </w:r>
      <w:r>
        <w:t xml:space="preserve"> </w:t>
      </w:r>
    </w:p>
    <w:p w:rsidR="00036779" w:rsidRDefault="00036779" w:rsidP="00036779">
      <w:pPr>
        <w:pStyle w:val="NormalnyWeb"/>
        <w:spacing w:before="0" w:beforeAutospacing="0" w:after="0" w:afterAutospacing="0"/>
        <w:ind w:left="567" w:hanging="141"/>
        <w:jc w:val="both"/>
      </w:pPr>
      <w:r w:rsidRPr="00EA6F00">
        <w:t>pierwszy po upływie 12 miesięcy od zawarcia Umowy</w:t>
      </w:r>
      <w:r>
        <w:t xml:space="preserve">. </w:t>
      </w:r>
    </w:p>
    <w:p w:rsidR="00036779" w:rsidRDefault="00036779" w:rsidP="00092846">
      <w:pPr>
        <w:pStyle w:val="NormalnyWeb"/>
        <w:numPr>
          <w:ilvl w:val="0"/>
          <w:numId w:val="42"/>
        </w:numPr>
        <w:spacing w:before="0" w:beforeAutospacing="0" w:after="0" w:afterAutospacing="0"/>
        <w:jc w:val="both"/>
      </w:pPr>
      <w:r w:rsidRPr="00823A6F">
        <w:t xml:space="preserve">Zamawiający również przewiduje możliwość zmiany wysokości wynagrodzenia określonego w § </w:t>
      </w:r>
      <w:r>
        <w:t>3</w:t>
      </w:r>
      <w:r w:rsidRPr="00823A6F">
        <w:t xml:space="preserve"> ust. 1 w przypadku zmiany wskaźnika  cen towarów i usług konsumpcyjnych ogłoszonego przez Prezesa Głównego Urzędu Statystycznego nie mniejszej </w:t>
      </w:r>
      <w:r w:rsidRPr="009C1B29">
        <w:t xml:space="preserve">niż 3% w </w:t>
      </w:r>
      <w:r w:rsidRPr="00823A6F">
        <w:t>okresie 12 miesięcy od dnia zawarcia niniej</w:t>
      </w:r>
      <w:r>
        <w:t>szej umowy z zastrzeżeniem ust 5</w:t>
      </w:r>
      <w:r w:rsidRPr="00823A6F">
        <w:t>-1</w:t>
      </w:r>
      <w:r>
        <w:t>0</w:t>
      </w:r>
      <w:r w:rsidRPr="00823A6F">
        <w:t xml:space="preserve"> poniżej.  </w:t>
      </w:r>
    </w:p>
    <w:p w:rsidR="00036779" w:rsidRDefault="00036779" w:rsidP="00092846">
      <w:pPr>
        <w:pStyle w:val="NormalnyWeb"/>
        <w:numPr>
          <w:ilvl w:val="0"/>
          <w:numId w:val="42"/>
        </w:numPr>
        <w:spacing w:before="0" w:beforeAutospacing="0" w:after="0" w:afterAutospacing="0"/>
        <w:jc w:val="both"/>
      </w:pPr>
      <w:r w:rsidRPr="00823A6F">
        <w:t xml:space="preserve">Zamawiający zastrzega, że podstawą ustalenia zmiany wysokości wynagrodzenia, o której mowa w ust. </w:t>
      </w:r>
      <w:r>
        <w:t>4</w:t>
      </w:r>
      <w:r w:rsidRPr="00823A6F">
        <w:t xml:space="preserve"> powyżej, będzie roczny wskaźnik cen towarów i usług konsumpcyjnych ogłaszany w komunikacie Prezesa Głównego Urzędu Statystycznego, zaś procentowa zmiana wynagrodzenia umownego w danym roku nie może przekroczyć procentowej wartości tego wskaźnika.  </w:t>
      </w:r>
    </w:p>
    <w:p w:rsidR="00036779" w:rsidRDefault="00036779" w:rsidP="00092846">
      <w:pPr>
        <w:pStyle w:val="NormalnyWeb"/>
        <w:numPr>
          <w:ilvl w:val="0"/>
          <w:numId w:val="42"/>
        </w:numPr>
        <w:spacing w:before="0" w:beforeAutospacing="0" w:after="0" w:afterAutospacing="0"/>
        <w:jc w:val="both"/>
      </w:pPr>
      <w:r w:rsidRPr="00823A6F">
        <w:t>Jeżeli Strona wykaże realny wpływ zmiany cen w stopniu wynikającym z wskaźnika ogłoszonego w komunikacie Prezesa Głównego Urzędu Statystycznego na koszt wykonania przedmiotu umowy tj wykaże, że koszty wykonania przedmiotu umowy wzrosły co najmniej tyle ile wynosi wskaźnik wówczas zmiana wynagrodzenia może nastąpić nie częściej niż raz na każde 12 miesięcy realizacji przedmiotu umowy zaś pierwsza zmiana może nastąpić nie wcześniej niż po upływie 12 miesięcy od zawarcia umowy.</w:t>
      </w:r>
    </w:p>
    <w:p w:rsidR="00036779" w:rsidRDefault="00036779" w:rsidP="00092846">
      <w:pPr>
        <w:pStyle w:val="NormalnyWeb"/>
        <w:numPr>
          <w:ilvl w:val="0"/>
          <w:numId w:val="42"/>
        </w:numPr>
        <w:spacing w:before="0" w:beforeAutospacing="0" w:after="0" w:afterAutospacing="0"/>
        <w:jc w:val="both"/>
      </w:pPr>
      <w:r w:rsidRPr="00823A6F">
        <w:t xml:space="preserve">Zmiana wynagrodzenia będzie dotyczyć wyłącznie usług niewykonanych do pierwszego dnia miesiąca następującego po 12 miesiącach od dnia rozpoczęcia realizacji umowy. </w:t>
      </w:r>
    </w:p>
    <w:p w:rsidR="00036779" w:rsidRDefault="00036779" w:rsidP="00092846">
      <w:pPr>
        <w:pStyle w:val="NormalnyWeb"/>
        <w:numPr>
          <w:ilvl w:val="0"/>
          <w:numId w:val="42"/>
        </w:numPr>
        <w:spacing w:before="0" w:beforeAutospacing="0" w:after="0" w:afterAutospacing="0"/>
        <w:jc w:val="both"/>
      </w:pPr>
      <w:r w:rsidRPr="00823A6F">
        <w:t>Zmiana w</w:t>
      </w:r>
      <w:r>
        <w:t>ynagrodzenia na podstawie ust. 5</w:t>
      </w:r>
      <w:r w:rsidRPr="00823A6F">
        <w:t>-1</w:t>
      </w:r>
      <w:r>
        <w:t>0</w:t>
      </w:r>
      <w:r w:rsidRPr="00823A6F">
        <w:t xml:space="preserve"> powyżej nie może stanowić więcej, niż o </w:t>
      </w:r>
      <w:r w:rsidRPr="00EF4AED">
        <w:t>5% maksymalnego</w:t>
      </w:r>
      <w:r w:rsidRPr="00823A6F">
        <w:t xml:space="preserve"> </w:t>
      </w:r>
      <w:r>
        <w:t>wynagrodzenia  określonego w § 3</w:t>
      </w:r>
      <w:r w:rsidRPr="00823A6F">
        <w:t xml:space="preserve"> ust. 1 powyżej.  </w:t>
      </w:r>
    </w:p>
    <w:p w:rsidR="00036779" w:rsidRDefault="00036779" w:rsidP="00092846">
      <w:pPr>
        <w:pStyle w:val="NormalnyWeb"/>
        <w:numPr>
          <w:ilvl w:val="0"/>
          <w:numId w:val="42"/>
        </w:numPr>
        <w:spacing w:before="0" w:beforeAutospacing="0" w:after="0" w:afterAutospacing="0"/>
        <w:jc w:val="both"/>
      </w:pPr>
      <w:r w:rsidRPr="00823A6F">
        <w:t>Przez zmianę kosztów rozumie się wzrost kosztów, jak i ich obniżenie, względem kosztu przyjętego w celu ustalenia wynagrodzenia Wykonawcy zawartego w ofercie.</w:t>
      </w:r>
    </w:p>
    <w:p w:rsidR="00036779" w:rsidRDefault="00036779" w:rsidP="00092846">
      <w:pPr>
        <w:pStyle w:val="NormalnyWeb"/>
        <w:numPr>
          <w:ilvl w:val="0"/>
          <w:numId w:val="42"/>
        </w:numPr>
        <w:spacing w:before="0" w:beforeAutospacing="0" w:after="0" w:afterAutospacing="0"/>
        <w:jc w:val="both"/>
      </w:pPr>
      <w:r w:rsidRPr="00823A6F">
        <w:t xml:space="preserve">Wykonawca, którego wynagrodzenie zostało zmienione zgodnie z ust. </w:t>
      </w:r>
      <w:r>
        <w:t>5</w:t>
      </w:r>
      <w:r w:rsidRPr="00823A6F">
        <w:t>–1</w:t>
      </w:r>
      <w:r>
        <w:t>0</w:t>
      </w:r>
      <w:r w:rsidRPr="00823A6F">
        <w:t xml:space="preserve"> powyżej, zobowiązuje się do zmiany wynagrodzenia przysługującego podwykonawcy, z którym zawarł umowę, w zakresie odpowiadającym zmianom kosztów dotyczących zobowiązania podwykonawcy, w przypadkach określonych w ustawie Prawo zamówień publicznych. </w:t>
      </w:r>
    </w:p>
    <w:p w:rsidR="00036779" w:rsidRPr="006A3832" w:rsidRDefault="00036779" w:rsidP="00092846">
      <w:pPr>
        <w:pStyle w:val="NormalnyWeb"/>
        <w:numPr>
          <w:ilvl w:val="0"/>
          <w:numId w:val="42"/>
        </w:numPr>
        <w:spacing w:before="0" w:beforeAutospacing="0" w:after="0" w:afterAutospacing="0"/>
        <w:jc w:val="both"/>
      </w:pPr>
      <w:r w:rsidRPr="006A3832">
        <w:rPr>
          <w:noProof/>
          <w:lang w:eastAsia="en-US"/>
        </w:rPr>
        <w:t>Zgodnie z art. 455 ust. 1 ustawy PZP Zamawiający przewiduje możliwość dokonania istotnych zmian postanowień umowy w stosunku do treści oferty w przypadku:</w:t>
      </w:r>
    </w:p>
    <w:p w:rsidR="00036779" w:rsidRPr="006A3832" w:rsidRDefault="00036779" w:rsidP="00092846">
      <w:pPr>
        <w:pStyle w:val="Akapitzlist"/>
        <w:numPr>
          <w:ilvl w:val="0"/>
          <w:numId w:val="43"/>
        </w:numPr>
        <w:spacing w:after="0" w:line="240" w:lineRule="auto"/>
        <w:jc w:val="both"/>
        <w:rPr>
          <w:rFonts w:ascii="Times New Roman" w:hAnsi="Times New Roman" w:cs="Times New Roman"/>
          <w:sz w:val="24"/>
          <w:szCs w:val="24"/>
        </w:rPr>
      </w:pPr>
      <w:r w:rsidRPr="006A3832">
        <w:rPr>
          <w:rFonts w:ascii="Times New Roman" w:hAnsi="Times New Roman" w:cs="Times New Roman"/>
          <w:sz w:val="24"/>
          <w:szCs w:val="24"/>
        </w:rPr>
        <w:t>zmian powszechnie obowiązujących przepisów prawa w zakresie mającym wpływ na realizację przedmiotu zamówienia;</w:t>
      </w:r>
    </w:p>
    <w:p w:rsidR="00036779" w:rsidRPr="006A3832" w:rsidRDefault="00036779" w:rsidP="00092846">
      <w:pPr>
        <w:pStyle w:val="Akapitzlist"/>
        <w:numPr>
          <w:ilvl w:val="0"/>
          <w:numId w:val="43"/>
        </w:numPr>
        <w:spacing w:after="0" w:line="240" w:lineRule="auto"/>
        <w:jc w:val="both"/>
        <w:rPr>
          <w:rFonts w:ascii="Times New Roman" w:hAnsi="Times New Roman" w:cs="Times New Roman"/>
          <w:sz w:val="24"/>
          <w:szCs w:val="24"/>
        </w:rPr>
      </w:pPr>
      <w:r w:rsidRPr="006A3832">
        <w:rPr>
          <w:rFonts w:ascii="Times New Roman" w:hAnsi="Times New Roman" w:cs="Times New Roman"/>
          <w:color w:val="000000"/>
          <w:sz w:val="24"/>
          <w:szCs w:val="24"/>
        </w:rPr>
        <w:t>konieczności wprowadzenia zmian będących konsekwencją zmian organizacyjnych Wykonawcy, w szczególności połączenia z innym podmiotem lub podziałem na dwa lub więcej podmiotów;</w:t>
      </w:r>
    </w:p>
    <w:p w:rsidR="00036779" w:rsidRPr="006A3832" w:rsidRDefault="00036779" w:rsidP="00092846">
      <w:pPr>
        <w:pStyle w:val="Akapitzlist"/>
        <w:numPr>
          <w:ilvl w:val="0"/>
          <w:numId w:val="43"/>
        </w:numPr>
        <w:spacing w:after="0" w:line="240" w:lineRule="auto"/>
        <w:jc w:val="both"/>
        <w:rPr>
          <w:rFonts w:ascii="Times New Roman" w:hAnsi="Times New Roman" w:cs="Times New Roman"/>
          <w:sz w:val="24"/>
          <w:szCs w:val="24"/>
        </w:rPr>
      </w:pPr>
      <w:r w:rsidRPr="006A3832">
        <w:rPr>
          <w:rFonts w:ascii="Times New Roman" w:hAnsi="Times New Roman" w:cs="Times New Roman"/>
          <w:sz w:val="24"/>
          <w:szCs w:val="24"/>
        </w:rPr>
        <w:t xml:space="preserve">zmiany terminu realizacji umowy o dalszy okres do 6 miesięcy lub do czasu wyczerpania Maksymalnego wynagrodzenia brutto (w zależności od tego, które ze </w:t>
      </w:r>
      <w:r w:rsidRPr="006A3832">
        <w:rPr>
          <w:rFonts w:ascii="Times New Roman" w:hAnsi="Times New Roman" w:cs="Times New Roman"/>
          <w:sz w:val="24"/>
          <w:szCs w:val="24"/>
        </w:rPr>
        <w:lastRenderedPageBreak/>
        <w:t>zdarzeń nastąpi wcześniej), jeżeli Maksymalne wynagrodzenie nie zostanie wyczerpane w pierwotnym terminie, na jaki umowa ta została zawarta;</w:t>
      </w:r>
    </w:p>
    <w:p w:rsidR="00036779" w:rsidRPr="006A3832" w:rsidRDefault="00036779" w:rsidP="00092846">
      <w:pPr>
        <w:pStyle w:val="NormalnyWeb"/>
        <w:numPr>
          <w:ilvl w:val="0"/>
          <w:numId w:val="42"/>
        </w:numPr>
        <w:spacing w:before="0" w:beforeAutospacing="0" w:after="0" w:afterAutospacing="0"/>
        <w:jc w:val="both"/>
      </w:pPr>
      <w:r w:rsidRPr="006A3832">
        <w:rPr>
          <w:shd w:val="clear" w:color="auto" w:fill="FFFFFF"/>
        </w:rPr>
        <w:t xml:space="preserve"> </w:t>
      </w:r>
      <w:r w:rsidRPr="006A3832">
        <w:t xml:space="preserve"> Wszelkie zmiany niniejszej umowy wymagają formy pisemnej pod rygorem nieważności.</w:t>
      </w:r>
    </w:p>
    <w:p w:rsidR="00572BC3" w:rsidRPr="00C867A9" w:rsidRDefault="00572BC3" w:rsidP="003C152B">
      <w:pPr>
        <w:pStyle w:val="NormalnyWeb"/>
        <w:spacing w:before="0" w:beforeAutospacing="0" w:after="0" w:afterAutospacing="0"/>
        <w:ind w:left="284"/>
        <w:jc w:val="center"/>
      </w:pPr>
    </w:p>
    <w:p w:rsidR="003C152B" w:rsidRPr="00C867A9" w:rsidRDefault="00572BC3" w:rsidP="003C152B">
      <w:pPr>
        <w:pStyle w:val="NormalnyWeb"/>
        <w:spacing w:before="0" w:beforeAutospacing="0" w:after="0" w:afterAutospacing="0"/>
        <w:ind w:left="284"/>
        <w:jc w:val="center"/>
        <w:rPr>
          <w:b/>
          <w:bCs/>
        </w:rPr>
      </w:pPr>
      <w:r w:rsidRPr="00C867A9">
        <w:t>§ 20</w:t>
      </w:r>
    </w:p>
    <w:p w:rsidR="003C152B" w:rsidRPr="00C867A9" w:rsidRDefault="00232997" w:rsidP="00C867A9">
      <w:pPr>
        <w:pStyle w:val="NormalnyWeb"/>
        <w:spacing w:before="0" w:beforeAutospacing="0" w:after="0" w:afterAutospacing="0"/>
        <w:jc w:val="both"/>
      </w:pPr>
      <w:r w:rsidRPr="00C867A9">
        <w:t xml:space="preserve">Ewentualne spory mogące powstać na tle realizacji niniejszej umowy rozstrzygane będą przez sąd miejscowo właściwy dla Zamawiającego. </w:t>
      </w:r>
    </w:p>
    <w:p w:rsidR="003C152B" w:rsidRPr="00C867A9" w:rsidRDefault="00232997" w:rsidP="003C152B">
      <w:pPr>
        <w:pStyle w:val="NormalnyWeb"/>
        <w:spacing w:before="0" w:beforeAutospacing="0" w:after="0" w:afterAutospacing="0"/>
        <w:ind w:left="284"/>
        <w:jc w:val="center"/>
        <w:rPr>
          <w:b/>
          <w:bCs/>
        </w:rPr>
      </w:pPr>
      <w:r w:rsidRPr="00C867A9">
        <w:br/>
      </w:r>
      <w:r w:rsidR="003C152B" w:rsidRPr="00C867A9">
        <w:t xml:space="preserve">§ </w:t>
      </w:r>
      <w:r w:rsidRPr="00C867A9">
        <w:t>2</w:t>
      </w:r>
      <w:r w:rsidR="00572BC3" w:rsidRPr="00C867A9">
        <w:t>1</w:t>
      </w:r>
      <w:r w:rsidRPr="00C867A9">
        <w:t xml:space="preserve"> </w:t>
      </w:r>
    </w:p>
    <w:p w:rsidR="003C152B" w:rsidRPr="00C867A9" w:rsidRDefault="00232997" w:rsidP="00092846">
      <w:pPr>
        <w:pStyle w:val="NormalnyWeb"/>
        <w:numPr>
          <w:ilvl w:val="0"/>
          <w:numId w:val="26"/>
        </w:numPr>
        <w:spacing w:before="0" w:beforeAutospacing="0" w:after="0" w:afterAutospacing="0"/>
        <w:ind w:left="567" w:hanging="567"/>
        <w:jc w:val="both"/>
      </w:pPr>
      <w:r w:rsidRPr="00C867A9">
        <w:t>W sprawach nieuregulowanych umową mają zastosowanie przepisy Kod</w:t>
      </w:r>
      <w:r w:rsidR="003C152B" w:rsidRPr="00C867A9">
        <w:t xml:space="preserve">eksu Cywilnego </w:t>
      </w:r>
      <w:r w:rsidRPr="00C867A9">
        <w:t xml:space="preserve">i ustawy Prawo Zamówień Publicznych. </w:t>
      </w:r>
    </w:p>
    <w:p w:rsidR="003C152B" w:rsidRPr="00C867A9" w:rsidRDefault="00232997" w:rsidP="00092846">
      <w:pPr>
        <w:pStyle w:val="NormalnyWeb"/>
        <w:numPr>
          <w:ilvl w:val="0"/>
          <w:numId w:val="26"/>
        </w:numPr>
        <w:spacing w:before="0" w:beforeAutospacing="0" w:after="0" w:afterAutospacing="0"/>
        <w:ind w:left="567" w:hanging="567"/>
        <w:jc w:val="both"/>
      </w:pPr>
      <w:r w:rsidRPr="00C867A9">
        <w:t xml:space="preserve">Integralną część umowy stanowi Specyfikacja Warunków Zamówienia, oferta Wykonawcy, umowa konsorcjum / współpracy / </w:t>
      </w:r>
    </w:p>
    <w:p w:rsidR="00CA5795" w:rsidRDefault="00232997" w:rsidP="00092846">
      <w:pPr>
        <w:pStyle w:val="NormalnyWeb"/>
        <w:numPr>
          <w:ilvl w:val="0"/>
          <w:numId w:val="26"/>
        </w:numPr>
        <w:spacing w:before="0" w:beforeAutospacing="0" w:after="0" w:afterAutospacing="0"/>
        <w:ind w:left="567" w:hanging="567"/>
      </w:pPr>
      <w:r w:rsidRPr="00C867A9">
        <w:t xml:space="preserve">Załączniki do umowy stanowią: </w:t>
      </w:r>
      <w:r w:rsidRPr="00C867A9">
        <w:br/>
        <w:t xml:space="preserve">1) Harmonogram </w:t>
      </w:r>
      <w:r w:rsidR="003C152B" w:rsidRPr="00C867A9">
        <w:t>-</w:t>
      </w:r>
      <w:r w:rsidRPr="00C867A9">
        <w:t xml:space="preserve"> </w:t>
      </w:r>
      <w:r w:rsidR="003C152B" w:rsidRPr="00C867A9">
        <w:t>załącznik nr 1</w:t>
      </w:r>
      <w:r w:rsidRPr="00C867A9">
        <w:t xml:space="preserve"> </w:t>
      </w:r>
      <w:r w:rsidR="00461A66" w:rsidRPr="00C867A9">
        <w:t xml:space="preserve"> </w:t>
      </w:r>
      <w:r w:rsidRPr="00C867A9">
        <w:br/>
        <w:t xml:space="preserve">2) Wykaz osób skierowanych do realizacji umowy </w:t>
      </w:r>
      <w:r w:rsidR="003C152B" w:rsidRPr="00C867A9">
        <w:t>-</w:t>
      </w:r>
      <w:r w:rsidRPr="00C867A9">
        <w:t xml:space="preserve"> załącznik nr 2 </w:t>
      </w:r>
      <w:r w:rsidRPr="00C867A9">
        <w:br/>
        <w:t xml:space="preserve">3) Wzór oświadczenia podwykonawcy </w:t>
      </w:r>
      <w:r w:rsidR="003C152B" w:rsidRPr="00C867A9">
        <w:t>-</w:t>
      </w:r>
      <w:r w:rsidR="00EE36DA" w:rsidRPr="00C867A9">
        <w:t xml:space="preserve"> załącznik nr 3</w:t>
      </w:r>
      <w:r w:rsidR="00CA5795">
        <w:t xml:space="preserve"> </w:t>
      </w:r>
    </w:p>
    <w:p w:rsidR="003C152B" w:rsidRPr="00C867A9" w:rsidRDefault="00232997" w:rsidP="00092846">
      <w:pPr>
        <w:pStyle w:val="NormalnyWeb"/>
        <w:numPr>
          <w:ilvl w:val="0"/>
          <w:numId w:val="26"/>
        </w:numPr>
        <w:spacing w:before="0" w:beforeAutospacing="0" w:after="0" w:afterAutospacing="0"/>
        <w:ind w:left="567" w:hanging="567"/>
      </w:pPr>
      <w:r w:rsidRPr="00C867A9">
        <w:t xml:space="preserve">Wszystkie zmiany umowy wymagają formy pisemnej (aneks do umowy) pod rygorem nieważności, za wyjątkiem zmian wymienionych </w:t>
      </w:r>
      <w:r w:rsidR="00C27E5C" w:rsidRPr="00C867A9">
        <w:t xml:space="preserve">w treści </w:t>
      </w:r>
      <w:r w:rsidR="003C152B" w:rsidRPr="00C867A9">
        <w:t xml:space="preserve"> umowy. </w:t>
      </w:r>
      <w:r w:rsidR="003C152B" w:rsidRPr="00C867A9">
        <w:br/>
      </w:r>
    </w:p>
    <w:p w:rsidR="00075EF9" w:rsidRDefault="00075EF9" w:rsidP="003C152B">
      <w:pPr>
        <w:pStyle w:val="NormalnyWeb"/>
        <w:spacing w:before="0" w:beforeAutospacing="0" w:after="0" w:afterAutospacing="0"/>
        <w:jc w:val="center"/>
      </w:pPr>
    </w:p>
    <w:p w:rsidR="003C152B" w:rsidRPr="00C867A9" w:rsidRDefault="00572BC3" w:rsidP="003C152B">
      <w:pPr>
        <w:pStyle w:val="NormalnyWeb"/>
        <w:spacing w:before="0" w:beforeAutospacing="0" w:after="0" w:afterAutospacing="0"/>
        <w:jc w:val="center"/>
      </w:pPr>
      <w:r w:rsidRPr="00C867A9">
        <w:t>§ 22</w:t>
      </w:r>
    </w:p>
    <w:p w:rsidR="003C152B" w:rsidRPr="00C867A9" w:rsidRDefault="00232997" w:rsidP="00092846">
      <w:pPr>
        <w:pStyle w:val="NormalnyWeb"/>
        <w:numPr>
          <w:ilvl w:val="0"/>
          <w:numId w:val="27"/>
        </w:numPr>
        <w:spacing w:before="0" w:beforeAutospacing="0" w:after="0" w:afterAutospacing="0"/>
        <w:ind w:left="426" w:hanging="426"/>
        <w:jc w:val="both"/>
      </w:pPr>
      <w:r w:rsidRPr="00C867A9">
        <w:t xml:space="preserve">Strony ustalają adres do korespondencji, w tym doręczania oświadczeń woli stron: </w:t>
      </w:r>
      <w:r w:rsidRPr="00C867A9">
        <w:br/>
        <w:t xml:space="preserve">1) Zamawiający </w:t>
      </w:r>
      <w:r w:rsidR="003C152B" w:rsidRPr="00C867A9">
        <w:t>-</w:t>
      </w:r>
      <w:r w:rsidRPr="00C867A9">
        <w:t xml:space="preserve"> Urząd </w:t>
      </w:r>
      <w:r w:rsidR="003C152B" w:rsidRPr="00C867A9">
        <w:t>Gminy Buczkowice,</w:t>
      </w:r>
      <w:r w:rsidR="00863924" w:rsidRPr="00C867A9">
        <w:t xml:space="preserve"> </w:t>
      </w:r>
      <w:r w:rsidR="003C152B" w:rsidRPr="00C867A9">
        <w:t>ul.Lipowska 730</w:t>
      </w:r>
      <w:r w:rsidRPr="00C867A9">
        <w:t xml:space="preserve">, </w:t>
      </w:r>
      <w:r w:rsidR="003C152B" w:rsidRPr="00C867A9">
        <w:t>43-374 Buczkowice</w:t>
      </w:r>
      <w:r w:rsidRPr="00C867A9">
        <w:t>,</w:t>
      </w:r>
      <w:r w:rsidR="003C152B" w:rsidRPr="00C867A9">
        <w:t xml:space="preserve">             </w:t>
      </w:r>
      <w:r w:rsidRPr="00C867A9">
        <w:t xml:space="preserve"> e</w:t>
      </w:r>
      <w:r w:rsidR="003C152B" w:rsidRPr="00C867A9">
        <w:t>-</w:t>
      </w:r>
      <w:r w:rsidRPr="00C867A9">
        <w:t>mail:</w:t>
      </w:r>
      <w:r w:rsidR="003C152B" w:rsidRPr="00C867A9">
        <w:t xml:space="preserve"> </w:t>
      </w:r>
      <w:hyperlink r:id="rId8" w:history="1">
        <w:r w:rsidR="003C152B" w:rsidRPr="00C867A9">
          <w:rPr>
            <w:rStyle w:val="Hipercze"/>
            <w:color w:val="auto"/>
            <w:u w:val="none"/>
          </w:rPr>
          <w:t>sekretariat@buczkowice.pl</w:t>
        </w:r>
      </w:hyperlink>
    </w:p>
    <w:p w:rsidR="003C152B" w:rsidRDefault="003C152B" w:rsidP="003C152B">
      <w:pPr>
        <w:pStyle w:val="NormalnyWeb"/>
        <w:spacing w:before="0" w:beforeAutospacing="0" w:after="0" w:afterAutospacing="0"/>
        <w:jc w:val="both"/>
      </w:pPr>
      <w:r>
        <w:t xml:space="preserve">       2) </w:t>
      </w:r>
      <w:r w:rsidR="00232997" w:rsidRPr="00067152">
        <w:t xml:space="preserve">Wykonawca </w:t>
      </w:r>
      <w:r>
        <w:t>- ..................................................</w:t>
      </w:r>
      <w:r w:rsidR="00232997" w:rsidRPr="00067152">
        <w:t xml:space="preserve"> </w:t>
      </w:r>
    </w:p>
    <w:p w:rsidR="003C152B" w:rsidRDefault="003C152B" w:rsidP="003C152B">
      <w:pPr>
        <w:pStyle w:val="NormalnyWeb"/>
        <w:spacing w:before="0" w:beforeAutospacing="0" w:after="0" w:afterAutospacing="0"/>
        <w:jc w:val="both"/>
      </w:pPr>
      <w:r>
        <w:t xml:space="preserve">       e-mail.................................................................... </w:t>
      </w:r>
    </w:p>
    <w:p w:rsidR="003C152B" w:rsidRPr="003C152B" w:rsidRDefault="00232997" w:rsidP="00092846">
      <w:pPr>
        <w:pStyle w:val="NormalnyWeb"/>
        <w:numPr>
          <w:ilvl w:val="0"/>
          <w:numId w:val="27"/>
        </w:numPr>
        <w:spacing w:before="0" w:beforeAutospacing="0" w:after="0" w:afterAutospacing="0"/>
        <w:ind w:left="426" w:hanging="426"/>
        <w:jc w:val="both"/>
        <w:rPr>
          <w:u w:val="single"/>
        </w:rPr>
      </w:pPr>
      <w:r w:rsidRPr="00067152">
        <w:t>Każda zmiana adresu, określonego w ust. 1 wymaga pisemnego poi</w:t>
      </w:r>
      <w:r w:rsidR="003C152B">
        <w:t xml:space="preserve">nformowania drugiej strony. </w:t>
      </w:r>
    </w:p>
    <w:p w:rsidR="003C152B" w:rsidRPr="003C152B" w:rsidRDefault="00232997" w:rsidP="00092846">
      <w:pPr>
        <w:pStyle w:val="NormalnyWeb"/>
        <w:numPr>
          <w:ilvl w:val="0"/>
          <w:numId w:val="27"/>
        </w:numPr>
        <w:spacing w:before="0" w:beforeAutospacing="0" w:after="0" w:afterAutospacing="0"/>
        <w:ind w:left="426" w:hanging="426"/>
        <w:jc w:val="both"/>
        <w:rPr>
          <w:u w:val="single"/>
        </w:rPr>
      </w:pPr>
      <w:r w:rsidRPr="00067152">
        <w:t xml:space="preserve">W razie niepoinformowania o zmianie adresu, doręczenie korespondencji pod dotychczasowy </w:t>
      </w:r>
      <w:r w:rsidR="003C152B">
        <w:t xml:space="preserve">adres ma skutek doręczenia. </w:t>
      </w:r>
    </w:p>
    <w:p w:rsidR="003C152B" w:rsidRPr="003C152B" w:rsidRDefault="00232997" w:rsidP="00092846">
      <w:pPr>
        <w:pStyle w:val="NormalnyWeb"/>
        <w:numPr>
          <w:ilvl w:val="0"/>
          <w:numId w:val="27"/>
        </w:numPr>
        <w:spacing w:before="0" w:beforeAutospacing="0" w:after="0" w:afterAutospacing="0"/>
        <w:ind w:left="426" w:hanging="426"/>
        <w:jc w:val="both"/>
        <w:rPr>
          <w:u w:val="single"/>
        </w:rPr>
      </w:pPr>
      <w:r w:rsidRPr="00067152">
        <w:t>Strony uzgadniają sposób kontaktu formalnego drogą pocztową na adresy podane w ust. 1 oraz sposób kontaktu bieżącego w ramach koordynacji procesu realizacji umowy drogą e-mail</w:t>
      </w:r>
      <w:r w:rsidR="003C152B">
        <w:t xml:space="preserve">ową na adresy podane w ust. 1. </w:t>
      </w:r>
    </w:p>
    <w:p w:rsidR="007B7AFA" w:rsidRDefault="007B7AFA" w:rsidP="00F36B7E">
      <w:pPr>
        <w:pStyle w:val="NormalnyWeb"/>
        <w:spacing w:before="0" w:beforeAutospacing="0" w:after="0" w:afterAutospacing="0"/>
        <w:jc w:val="center"/>
      </w:pPr>
    </w:p>
    <w:p w:rsidR="00F36B7E" w:rsidRDefault="00572BC3" w:rsidP="00F36B7E">
      <w:pPr>
        <w:pStyle w:val="NormalnyWeb"/>
        <w:spacing w:before="0" w:beforeAutospacing="0" w:after="0" w:afterAutospacing="0"/>
        <w:jc w:val="center"/>
      </w:pPr>
      <w:r>
        <w:t>§ 23</w:t>
      </w:r>
    </w:p>
    <w:p w:rsidR="00F36B7E" w:rsidRDefault="00232997" w:rsidP="00F36B7E">
      <w:pPr>
        <w:pStyle w:val="NormalnyWeb"/>
        <w:spacing w:before="0" w:beforeAutospacing="0" w:after="0" w:afterAutospacing="0"/>
        <w:jc w:val="both"/>
        <w:rPr>
          <w:i/>
          <w:iCs/>
        </w:rPr>
      </w:pPr>
      <w:r w:rsidRPr="00067152">
        <w:t xml:space="preserve"> Umowę sporządzono w 3 egz., w tym 2 egz. dla Zamawiającego i 1 egz. dla Wykonawcy. </w:t>
      </w:r>
      <w:r w:rsidRPr="00067152">
        <w:br/>
      </w:r>
    </w:p>
    <w:p w:rsidR="007B7AFA" w:rsidRDefault="007B7AFA" w:rsidP="005F2434">
      <w:pPr>
        <w:pStyle w:val="NormalnyWeb"/>
        <w:spacing w:before="0" w:beforeAutospacing="0" w:after="0" w:afterAutospacing="0"/>
        <w:rPr>
          <w:b/>
          <w:bCs/>
        </w:rPr>
      </w:pPr>
    </w:p>
    <w:p w:rsidR="00232997" w:rsidRDefault="00232997" w:rsidP="00F36B7E">
      <w:pPr>
        <w:pStyle w:val="NormalnyWeb"/>
        <w:spacing w:before="0" w:beforeAutospacing="0" w:after="0" w:afterAutospacing="0"/>
        <w:jc w:val="both"/>
        <w:rPr>
          <w:u w:val="single"/>
        </w:rPr>
      </w:pPr>
      <w:r w:rsidRPr="00067152">
        <w:rPr>
          <w:b/>
          <w:bCs/>
        </w:rPr>
        <w:t xml:space="preserve">ZAMAWIAJĄCY WYKONAWCA </w:t>
      </w:r>
      <w:r w:rsidRPr="00067152">
        <w:rPr>
          <w:b/>
          <w:bCs/>
        </w:rPr>
        <w:br/>
      </w:r>
    </w:p>
    <w:p w:rsidR="00CA5795" w:rsidRDefault="00CA5795" w:rsidP="00F36B7E">
      <w:pPr>
        <w:pStyle w:val="NormalnyWeb"/>
        <w:spacing w:before="0" w:beforeAutospacing="0" w:after="0" w:afterAutospacing="0"/>
        <w:jc w:val="both"/>
        <w:rPr>
          <w:u w:val="single"/>
        </w:rPr>
      </w:pPr>
    </w:p>
    <w:p w:rsidR="00CA5795" w:rsidRPr="003C152B" w:rsidRDefault="00CA5795" w:rsidP="00F36B7E">
      <w:pPr>
        <w:pStyle w:val="NormalnyWeb"/>
        <w:spacing w:before="0" w:beforeAutospacing="0" w:after="0" w:afterAutospacing="0"/>
        <w:jc w:val="both"/>
        <w:rPr>
          <w:u w:val="single"/>
        </w:rPr>
      </w:pPr>
    </w:p>
    <w:p w:rsidR="00C867A9" w:rsidRPr="00CA5795" w:rsidRDefault="00C867A9" w:rsidP="00C867A9">
      <w:pPr>
        <w:spacing w:after="0" w:line="240" w:lineRule="auto"/>
        <w:rPr>
          <w:rFonts w:eastAsia="Times New Roman" w:cs="Arial"/>
          <w:color w:val="92D050"/>
          <w:sz w:val="20"/>
          <w:szCs w:val="20"/>
          <w:lang w:eastAsia="pl-PL"/>
        </w:rPr>
      </w:pPr>
      <w:r w:rsidRPr="00CA5795">
        <w:rPr>
          <w:rFonts w:ascii="Times New Roman" w:eastAsia="Times New Roman" w:hAnsi="Times New Roman" w:cs="Times New Roman"/>
          <w:sz w:val="20"/>
          <w:szCs w:val="20"/>
          <w:lang w:eastAsia="pl-PL"/>
        </w:rPr>
        <w:t>*Jeżeli Wykonawca nie wskaże w ofercie części zamówienia, które zamierza powierzyć  podwykonawcom</w:t>
      </w:r>
      <w:r w:rsidRPr="00CA5795">
        <w:rPr>
          <w:rFonts w:eastAsia="Times New Roman" w:cs="Arial"/>
          <w:sz w:val="20"/>
          <w:szCs w:val="20"/>
          <w:lang w:eastAsia="pl-PL"/>
        </w:rPr>
        <w:t>:</w:t>
      </w:r>
      <w:r w:rsidRPr="00CA5795">
        <w:rPr>
          <w:rFonts w:eastAsia="Times New Roman" w:cs="Arial"/>
          <w:color w:val="92D050"/>
          <w:sz w:val="20"/>
          <w:szCs w:val="20"/>
          <w:lang w:eastAsia="pl-PL"/>
        </w:rPr>
        <w:t xml:space="preserve"> </w:t>
      </w:r>
    </w:p>
    <w:p w:rsidR="00C867A9" w:rsidRPr="00CA5795" w:rsidRDefault="00C867A9" w:rsidP="00C867A9">
      <w:pPr>
        <w:spacing w:after="0" w:line="240" w:lineRule="auto"/>
        <w:rPr>
          <w:rFonts w:ascii="Times New Roman" w:eastAsia="Times New Roman" w:hAnsi="Times New Roman" w:cs="Times New Roman"/>
          <w:sz w:val="20"/>
          <w:szCs w:val="20"/>
          <w:lang w:eastAsia="pl-PL"/>
        </w:rPr>
      </w:pPr>
      <w:r w:rsidRPr="00CA5795">
        <w:rPr>
          <w:rFonts w:ascii="Times New Roman" w:eastAsia="Times New Roman" w:hAnsi="Times New Roman" w:cs="Times New Roman"/>
          <w:sz w:val="20"/>
          <w:szCs w:val="20"/>
          <w:lang w:eastAsia="pl-PL"/>
        </w:rPr>
        <w:t>§ 9 ust.1  otrzyma brzmienie: „Wykonawca wykona całość robót własnymi siłami.”</w:t>
      </w:r>
    </w:p>
    <w:p w:rsidR="009C1B29" w:rsidRDefault="009C1B29" w:rsidP="00C47D17">
      <w:pPr>
        <w:pStyle w:val="NormalnyWeb"/>
        <w:spacing w:before="0" w:beforeAutospacing="0" w:after="0" w:afterAutospacing="0"/>
        <w:ind w:left="4956"/>
        <w:rPr>
          <w:iCs/>
        </w:rPr>
      </w:pPr>
    </w:p>
    <w:p w:rsidR="009C1B29" w:rsidRDefault="009C1B29" w:rsidP="00C47D17">
      <w:pPr>
        <w:pStyle w:val="NormalnyWeb"/>
        <w:spacing w:before="0" w:beforeAutospacing="0" w:after="0" w:afterAutospacing="0"/>
        <w:ind w:left="4956"/>
        <w:rPr>
          <w:iCs/>
        </w:rPr>
      </w:pPr>
    </w:p>
    <w:p w:rsidR="009C1B29" w:rsidRDefault="009C1B29" w:rsidP="00C47D17">
      <w:pPr>
        <w:pStyle w:val="NormalnyWeb"/>
        <w:spacing w:before="0" w:beforeAutospacing="0" w:after="0" w:afterAutospacing="0"/>
        <w:ind w:left="4956"/>
        <w:rPr>
          <w:iCs/>
        </w:rPr>
      </w:pPr>
    </w:p>
    <w:p w:rsidR="009C1B29" w:rsidRDefault="009C1B29" w:rsidP="00C47D17">
      <w:pPr>
        <w:pStyle w:val="NormalnyWeb"/>
        <w:spacing w:before="0" w:beforeAutospacing="0" w:after="0" w:afterAutospacing="0"/>
        <w:ind w:left="4956"/>
        <w:rPr>
          <w:iCs/>
        </w:rPr>
      </w:pPr>
    </w:p>
    <w:p w:rsidR="009C1B29" w:rsidRDefault="009C1B29" w:rsidP="00C47D17">
      <w:pPr>
        <w:pStyle w:val="NormalnyWeb"/>
        <w:spacing w:before="0" w:beforeAutospacing="0" w:after="0" w:afterAutospacing="0"/>
        <w:ind w:left="4956"/>
        <w:rPr>
          <w:iCs/>
        </w:rPr>
      </w:pPr>
    </w:p>
    <w:p w:rsidR="00C867A9" w:rsidRPr="00C867A9" w:rsidRDefault="00232997" w:rsidP="00C47D17">
      <w:pPr>
        <w:pStyle w:val="NormalnyWeb"/>
        <w:spacing w:before="0" w:beforeAutospacing="0" w:after="0" w:afterAutospacing="0"/>
        <w:ind w:left="4956"/>
        <w:rPr>
          <w:iCs/>
        </w:rPr>
      </w:pPr>
      <w:bookmarkStart w:id="0" w:name="_GoBack"/>
      <w:bookmarkEnd w:id="0"/>
      <w:r w:rsidRPr="00C867A9">
        <w:rPr>
          <w:iCs/>
        </w:rPr>
        <w:lastRenderedPageBreak/>
        <w:t xml:space="preserve">Załącznik nr 2 </w:t>
      </w:r>
    </w:p>
    <w:p w:rsidR="00C867A9" w:rsidRPr="00C867A9" w:rsidRDefault="00C867A9" w:rsidP="00C47D17">
      <w:pPr>
        <w:pStyle w:val="NormalnyWeb"/>
        <w:spacing w:before="0" w:beforeAutospacing="0" w:after="0" w:afterAutospacing="0"/>
      </w:pPr>
      <w:r w:rsidRPr="00C867A9">
        <w:rPr>
          <w:iCs/>
        </w:rPr>
        <w:t xml:space="preserve">                                                                        </w:t>
      </w:r>
      <w:r>
        <w:rPr>
          <w:iCs/>
        </w:rPr>
        <w:t xml:space="preserve">           do umowy </w:t>
      </w:r>
      <w:r w:rsidR="00232997" w:rsidRPr="00C867A9">
        <w:rPr>
          <w:iCs/>
        </w:rPr>
        <w:t>nr</w:t>
      </w:r>
      <w:r>
        <w:rPr>
          <w:iCs/>
        </w:rPr>
        <w:t>............</w:t>
      </w:r>
      <w:r w:rsidR="00232997" w:rsidRPr="00C867A9">
        <w:rPr>
          <w:iCs/>
        </w:rPr>
        <w:t xml:space="preserve"> z dnia </w:t>
      </w:r>
      <w:r>
        <w:rPr>
          <w:iCs/>
        </w:rPr>
        <w:t>..............</w:t>
      </w:r>
      <w:r w:rsidR="00232997" w:rsidRPr="00C867A9">
        <w:rPr>
          <w:iCs/>
        </w:rPr>
        <w:br/>
      </w:r>
    </w:p>
    <w:p w:rsidR="00C867A9" w:rsidRDefault="00C867A9" w:rsidP="00B100A1">
      <w:pPr>
        <w:pStyle w:val="NormalnyWeb"/>
        <w:spacing w:after="240" w:afterAutospacing="0"/>
      </w:pPr>
    </w:p>
    <w:p w:rsidR="00C867A9" w:rsidRPr="00C867A9" w:rsidRDefault="00C867A9" w:rsidP="00B100A1">
      <w:pPr>
        <w:pStyle w:val="NormalnyWeb"/>
        <w:spacing w:after="240" w:afterAutospacing="0"/>
        <w:rPr>
          <w:b/>
        </w:rPr>
      </w:pPr>
      <w:r w:rsidRPr="00C867A9">
        <w:rPr>
          <w:b/>
          <w:iCs/>
        </w:rPr>
        <w:t xml:space="preserve">Wykaz osób skierowanych do realizacji umowy                      </w:t>
      </w:r>
    </w:p>
    <w:p w:rsidR="00C867A9" w:rsidRDefault="00C867A9" w:rsidP="00B100A1">
      <w:pPr>
        <w:pStyle w:val="NormalnyWeb"/>
        <w:spacing w:after="240" w:afterAutospacing="0"/>
      </w:pPr>
      <w:r>
        <w:t xml:space="preserve">1. </w:t>
      </w:r>
      <w:r w:rsidR="00232997" w:rsidRPr="00067152">
        <w:t xml:space="preserve">Osoby, które zgodnie z </w:t>
      </w:r>
      <w:r w:rsidR="001760A9" w:rsidRPr="00075EF9">
        <w:rPr>
          <w:bCs/>
        </w:rPr>
        <w:t>S</w:t>
      </w:r>
      <w:r w:rsidR="00232997" w:rsidRPr="00075EF9">
        <w:rPr>
          <w:bCs/>
        </w:rPr>
        <w:t>WZ</w:t>
      </w:r>
      <w:r w:rsidR="00232997" w:rsidRPr="00067152">
        <w:rPr>
          <w:b/>
          <w:bCs/>
        </w:rPr>
        <w:t xml:space="preserve"> </w:t>
      </w:r>
      <w:r w:rsidR="00232997" w:rsidRPr="00075EF9">
        <w:rPr>
          <w:bCs/>
        </w:rPr>
        <w:t>i</w:t>
      </w:r>
      <w:r w:rsidR="00232997" w:rsidRPr="00067152">
        <w:rPr>
          <w:b/>
          <w:bCs/>
        </w:rPr>
        <w:t xml:space="preserve"> </w:t>
      </w:r>
      <w:r w:rsidR="00232997" w:rsidRPr="00067152">
        <w:t xml:space="preserve">przedstawioną ofertą Wykonawcy realizować będą dokumentacje projektową: </w:t>
      </w:r>
      <w:r w:rsidR="00232997" w:rsidRPr="00067152">
        <w:br/>
        <w:t xml:space="preserve">- </w:t>
      </w:r>
      <w:r>
        <w:t>............................................................</w:t>
      </w:r>
    </w:p>
    <w:p w:rsidR="00C867A9" w:rsidRDefault="00C867A9" w:rsidP="00B100A1">
      <w:pPr>
        <w:pStyle w:val="NormalnyWeb"/>
        <w:spacing w:after="240" w:afterAutospacing="0"/>
      </w:pPr>
      <w:r>
        <w:t>- ............................................................</w:t>
      </w:r>
    </w:p>
    <w:p w:rsidR="00C867A9" w:rsidRDefault="00C867A9" w:rsidP="00B100A1">
      <w:pPr>
        <w:pStyle w:val="NormalnyWeb"/>
        <w:spacing w:after="240" w:afterAutospacing="0"/>
      </w:pPr>
      <w:r>
        <w:t>- ...........................................................</w:t>
      </w:r>
      <w:r w:rsidR="00232997" w:rsidRPr="00067152">
        <w:t xml:space="preserve"> </w:t>
      </w:r>
    </w:p>
    <w:p w:rsidR="00C867A9" w:rsidRDefault="00C867A9" w:rsidP="00B100A1">
      <w:pPr>
        <w:pStyle w:val="NormalnyWeb"/>
        <w:spacing w:after="240" w:afterAutospacing="0"/>
      </w:pPr>
      <w:r w:rsidRPr="00067152">
        <w:t xml:space="preserve">- </w:t>
      </w:r>
      <w:r>
        <w:t>............................................................</w:t>
      </w:r>
      <w:r w:rsidR="001760A9">
        <w:br/>
        <w:t>2. Osoby, które zgodnie z S</w:t>
      </w:r>
      <w:r w:rsidR="00232997" w:rsidRPr="00067152">
        <w:t xml:space="preserve">WZ i przedstawioną ofertą Wykonawcy będą pełnić funkcję </w:t>
      </w:r>
      <w:r w:rsidR="00232997" w:rsidRPr="00067152">
        <w:br/>
        <w:t xml:space="preserve">kierownika </w:t>
      </w:r>
      <w:r>
        <w:t>budowy/</w:t>
      </w:r>
      <w:r w:rsidR="00232997" w:rsidRPr="00067152">
        <w:t xml:space="preserve">robót: </w:t>
      </w:r>
      <w:r w:rsidR="00232997" w:rsidRPr="00067152">
        <w:br/>
        <w:t xml:space="preserve">- </w:t>
      </w:r>
      <w:r>
        <w:t>............................................................</w:t>
      </w:r>
      <w:r w:rsidR="00232997" w:rsidRPr="00067152">
        <w:t xml:space="preserve"> </w:t>
      </w:r>
    </w:p>
    <w:p w:rsidR="00C867A9" w:rsidRDefault="00C867A9" w:rsidP="00B100A1">
      <w:pPr>
        <w:pStyle w:val="NormalnyWeb"/>
        <w:spacing w:after="240" w:afterAutospacing="0"/>
      </w:pPr>
      <w:r w:rsidRPr="00067152">
        <w:t xml:space="preserve">- </w:t>
      </w:r>
      <w:r>
        <w:t>............................................................</w:t>
      </w:r>
    </w:p>
    <w:p w:rsidR="00C867A9" w:rsidRDefault="00C867A9" w:rsidP="00B100A1">
      <w:pPr>
        <w:pStyle w:val="NormalnyWeb"/>
        <w:spacing w:after="240" w:afterAutospacing="0"/>
      </w:pPr>
      <w:r w:rsidRPr="00067152">
        <w:t xml:space="preserve">- </w:t>
      </w:r>
      <w:r>
        <w:t>............................................................</w:t>
      </w:r>
    </w:p>
    <w:p w:rsidR="00C867A9" w:rsidRDefault="00C867A9" w:rsidP="00B100A1">
      <w:pPr>
        <w:pStyle w:val="NormalnyWeb"/>
        <w:spacing w:after="240" w:afterAutospacing="0"/>
        <w:rPr>
          <w:b/>
          <w:bCs/>
        </w:rPr>
      </w:pPr>
      <w:r w:rsidRPr="00067152">
        <w:t xml:space="preserve">- </w:t>
      </w:r>
      <w:r>
        <w:t>............................................................</w:t>
      </w:r>
      <w:r w:rsidR="00232997" w:rsidRPr="00067152">
        <w:br/>
        <w:t>Zasady zmiany osób realizu</w:t>
      </w:r>
      <w:r w:rsidR="004578D9">
        <w:t>jących zamówienie określono w um</w:t>
      </w:r>
      <w:r w:rsidR="00232997" w:rsidRPr="00067152">
        <w:t xml:space="preserve">owie. </w:t>
      </w:r>
      <w:r w:rsidR="00232997" w:rsidRPr="00067152">
        <w:br/>
      </w:r>
    </w:p>
    <w:p w:rsidR="00C867A9" w:rsidRDefault="00C867A9" w:rsidP="00B100A1">
      <w:pPr>
        <w:pStyle w:val="NormalnyWeb"/>
        <w:spacing w:after="240" w:afterAutospacing="0"/>
        <w:rPr>
          <w:b/>
          <w:bCs/>
        </w:rPr>
      </w:pPr>
    </w:p>
    <w:p w:rsidR="00C867A9" w:rsidRDefault="00C867A9" w:rsidP="00B100A1">
      <w:pPr>
        <w:pStyle w:val="NormalnyWeb"/>
        <w:spacing w:after="240" w:afterAutospacing="0"/>
        <w:rPr>
          <w:b/>
          <w:bCs/>
        </w:rPr>
      </w:pPr>
    </w:p>
    <w:p w:rsidR="00C867A9" w:rsidRDefault="00C867A9" w:rsidP="00B100A1">
      <w:pPr>
        <w:pStyle w:val="NormalnyWeb"/>
        <w:spacing w:after="240" w:afterAutospacing="0"/>
        <w:rPr>
          <w:b/>
          <w:bCs/>
        </w:rPr>
      </w:pPr>
    </w:p>
    <w:p w:rsidR="00B100A1" w:rsidRDefault="00232997" w:rsidP="00B100A1">
      <w:pPr>
        <w:pStyle w:val="NormalnyWeb"/>
        <w:spacing w:after="240" w:afterAutospacing="0"/>
        <w:rPr>
          <w:b/>
          <w:bCs/>
        </w:rPr>
      </w:pPr>
      <w:r w:rsidRPr="00067152">
        <w:rPr>
          <w:b/>
          <w:bCs/>
        </w:rPr>
        <w:t xml:space="preserve">ZAMAWIAJĄCY: </w:t>
      </w:r>
      <w:r w:rsidR="00C867A9">
        <w:rPr>
          <w:b/>
          <w:bCs/>
        </w:rPr>
        <w:t xml:space="preserve">                                                                    W</w:t>
      </w:r>
      <w:r w:rsidRPr="00067152">
        <w:rPr>
          <w:b/>
          <w:bCs/>
        </w:rPr>
        <w:t xml:space="preserve">YKONAWCA: </w:t>
      </w:r>
      <w:r w:rsidRPr="00067152">
        <w:rPr>
          <w:b/>
          <w:bCs/>
        </w:rPr>
        <w:br/>
      </w:r>
    </w:p>
    <w:p w:rsidR="00D32FD8" w:rsidRDefault="00C867A9" w:rsidP="005A5FEE">
      <w:pPr>
        <w:pStyle w:val="NormalnyWeb"/>
        <w:spacing w:before="0" w:beforeAutospacing="0" w:after="0" w:afterAutospacing="0"/>
        <w:rPr>
          <w:i/>
          <w:iCs/>
        </w:rPr>
      </w:pPr>
      <w:r>
        <w:rPr>
          <w:i/>
          <w:iCs/>
        </w:rPr>
        <w:t xml:space="preserve">                                                                                  </w:t>
      </w:r>
    </w:p>
    <w:p w:rsidR="00D32FD8" w:rsidRDefault="00D32FD8" w:rsidP="005A5FEE">
      <w:pPr>
        <w:pStyle w:val="NormalnyWeb"/>
        <w:spacing w:before="0" w:beforeAutospacing="0" w:after="0" w:afterAutospacing="0"/>
        <w:rPr>
          <w:i/>
          <w:iCs/>
        </w:rPr>
      </w:pPr>
    </w:p>
    <w:p w:rsidR="00D32FD8" w:rsidRDefault="00D32FD8" w:rsidP="005A5FEE">
      <w:pPr>
        <w:pStyle w:val="NormalnyWeb"/>
        <w:spacing w:before="0" w:beforeAutospacing="0" w:after="0" w:afterAutospacing="0"/>
        <w:rPr>
          <w:i/>
          <w:iCs/>
        </w:rPr>
      </w:pPr>
    </w:p>
    <w:p w:rsidR="00D32FD8" w:rsidRDefault="00D32FD8" w:rsidP="005A5FEE">
      <w:pPr>
        <w:pStyle w:val="NormalnyWeb"/>
        <w:spacing w:before="0" w:beforeAutospacing="0" w:after="0" w:afterAutospacing="0"/>
        <w:rPr>
          <w:i/>
          <w:iCs/>
        </w:rPr>
      </w:pPr>
    </w:p>
    <w:p w:rsidR="00D32FD8" w:rsidRDefault="00D32FD8" w:rsidP="005A5FEE">
      <w:pPr>
        <w:pStyle w:val="NormalnyWeb"/>
        <w:spacing w:before="0" w:beforeAutospacing="0" w:after="0" w:afterAutospacing="0"/>
        <w:rPr>
          <w:i/>
          <w:iCs/>
        </w:rPr>
      </w:pPr>
    </w:p>
    <w:p w:rsidR="00D32FD8" w:rsidRDefault="00D32FD8" w:rsidP="005A5FEE">
      <w:pPr>
        <w:pStyle w:val="NormalnyWeb"/>
        <w:spacing w:before="0" w:beforeAutospacing="0" w:after="0" w:afterAutospacing="0"/>
        <w:rPr>
          <w:i/>
          <w:iCs/>
        </w:rPr>
      </w:pPr>
    </w:p>
    <w:p w:rsidR="00D32FD8" w:rsidRDefault="00D32FD8" w:rsidP="005A5FEE">
      <w:pPr>
        <w:pStyle w:val="NormalnyWeb"/>
        <w:spacing w:before="0" w:beforeAutospacing="0" w:after="0" w:afterAutospacing="0"/>
        <w:rPr>
          <w:i/>
          <w:iCs/>
        </w:rPr>
      </w:pPr>
    </w:p>
    <w:p w:rsidR="00D32FD8" w:rsidRDefault="00D32FD8" w:rsidP="005A5FEE">
      <w:pPr>
        <w:pStyle w:val="NormalnyWeb"/>
        <w:spacing w:before="0" w:beforeAutospacing="0" w:after="0" w:afterAutospacing="0"/>
        <w:rPr>
          <w:i/>
          <w:iCs/>
        </w:rPr>
      </w:pPr>
    </w:p>
    <w:p w:rsidR="00D32FD8" w:rsidRDefault="00D32FD8" w:rsidP="005A5FEE">
      <w:pPr>
        <w:pStyle w:val="NormalnyWeb"/>
        <w:spacing w:before="0" w:beforeAutospacing="0" w:after="0" w:afterAutospacing="0"/>
        <w:rPr>
          <w:i/>
          <w:iCs/>
        </w:rPr>
      </w:pPr>
    </w:p>
    <w:p w:rsidR="00D32FD8" w:rsidRDefault="00D32FD8" w:rsidP="005A5FEE">
      <w:pPr>
        <w:pStyle w:val="NormalnyWeb"/>
        <w:spacing w:before="0" w:beforeAutospacing="0" w:after="0" w:afterAutospacing="0"/>
        <w:rPr>
          <w:i/>
          <w:iCs/>
        </w:rPr>
      </w:pPr>
    </w:p>
    <w:p w:rsidR="00D32FD8" w:rsidRDefault="00D32FD8" w:rsidP="005A5FEE">
      <w:pPr>
        <w:pStyle w:val="NormalnyWeb"/>
        <w:spacing w:before="0" w:beforeAutospacing="0" w:after="0" w:afterAutospacing="0"/>
        <w:rPr>
          <w:i/>
          <w:iCs/>
        </w:rPr>
      </w:pPr>
    </w:p>
    <w:p w:rsidR="00D32FD8" w:rsidRDefault="00D32FD8" w:rsidP="005A5FEE">
      <w:pPr>
        <w:pStyle w:val="NormalnyWeb"/>
        <w:spacing w:before="0" w:beforeAutospacing="0" w:after="0" w:afterAutospacing="0"/>
        <w:rPr>
          <w:i/>
          <w:iCs/>
        </w:rPr>
      </w:pPr>
    </w:p>
    <w:p w:rsidR="00C867A9" w:rsidRPr="00C867A9" w:rsidRDefault="00CA5795" w:rsidP="005A5FEE">
      <w:pPr>
        <w:pStyle w:val="NormalnyWeb"/>
        <w:spacing w:before="0" w:beforeAutospacing="0" w:after="0" w:afterAutospacing="0"/>
        <w:rPr>
          <w:iCs/>
        </w:rPr>
      </w:pPr>
      <w:r>
        <w:rPr>
          <w:i/>
          <w:iCs/>
        </w:rPr>
        <w:lastRenderedPageBreak/>
        <w:t xml:space="preserve">                                                                                    </w:t>
      </w:r>
      <w:r w:rsidR="00C867A9">
        <w:rPr>
          <w:i/>
          <w:iCs/>
        </w:rPr>
        <w:t xml:space="preserve"> </w:t>
      </w:r>
      <w:r w:rsidR="00EE36DA" w:rsidRPr="00C867A9">
        <w:rPr>
          <w:iCs/>
        </w:rPr>
        <w:t>Załącznik nr 3</w:t>
      </w:r>
      <w:r w:rsidR="00232997" w:rsidRPr="00C867A9">
        <w:rPr>
          <w:iCs/>
        </w:rPr>
        <w:t xml:space="preserve"> </w:t>
      </w:r>
    </w:p>
    <w:p w:rsidR="005A5FEE" w:rsidRDefault="00C867A9" w:rsidP="005A5FEE">
      <w:pPr>
        <w:pStyle w:val="NormalnyWeb"/>
        <w:spacing w:before="0" w:beforeAutospacing="0" w:after="0" w:afterAutospacing="0"/>
      </w:pPr>
      <w:r w:rsidRPr="00C867A9">
        <w:rPr>
          <w:iCs/>
        </w:rPr>
        <w:t xml:space="preserve">                                                                                   </w:t>
      </w:r>
      <w:r w:rsidR="00232997" w:rsidRPr="00C867A9">
        <w:rPr>
          <w:iCs/>
        </w:rPr>
        <w:t xml:space="preserve">do umowy nr </w:t>
      </w:r>
      <w:r w:rsidR="00BC6B9A" w:rsidRPr="00C867A9">
        <w:rPr>
          <w:iCs/>
        </w:rPr>
        <w:t>...............</w:t>
      </w:r>
      <w:r w:rsidR="00232997" w:rsidRPr="00C867A9">
        <w:t xml:space="preserve">. </w:t>
      </w:r>
      <w:r w:rsidR="00232997" w:rsidRPr="00C867A9">
        <w:rPr>
          <w:iCs/>
        </w:rPr>
        <w:t xml:space="preserve">z dnia </w:t>
      </w:r>
      <w:r w:rsidR="00BC6B9A" w:rsidRPr="00C867A9">
        <w:t>.................</w:t>
      </w:r>
      <w:r w:rsidR="00232997" w:rsidRPr="00067152">
        <w:t xml:space="preserve"> </w:t>
      </w:r>
      <w:r w:rsidR="00232997" w:rsidRPr="00067152">
        <w:br/>
      </w:r>
    </w:p>
    <w:p w:rsidR="00BC6B9A" w:rsidRDefault="005A5FEE" w:rsidP="005A5FEE">
      <w:pPr>
        <w:pStyle w:val="NormalnyWeb"/>
        <w:spacing w:after="240" w:afterAutospacing="0"/>
      </w:pPr>
      <w:r>
        <w:t>Zadanie Inwestycyj</w:t>
      </w:r>
      <w:r w:rsidR="00232997" w:rsidRPr="00067152">
        <w:t>ne</w:t>
      </w:r>
      <w:r>
        <w:t>.................................................</w:t>
      </w:r>
      <w:r w:rsidR="00232997" w:rsidRPr="00067152">
        <w:t xml:space="preserve"> </w:t>
      </w:r>
      <w:r w:rsidR="00232997" w:rsidRPr="00067152">
        <w:br/>
      </w:r>
    </w:p>
    <w:p w:rsidR="005A5FEE" w:rsidRDefault="00232997" w:rsidP="005A5FEE">
      <w:pPr>
        <w:pStyle w:val="NormalnyWeb"/>
        <w:spacing w:after="240" w:afterAutospacing="0"/>
      </w:pPr>
      <w:r w:rsidRPr="00067152">
        <w:t xml:space="preserve">Zamawiający: </w:t>
      </w:r>
      <w:r w:rsidR="005A5FEE">
        <w:t>..........................................................</w:t>
      </w:r>
    </w:p>
    <w:p w:rsidR="00BC6B9A" w:rsidRDefault="00BC6B9A" w:rsidP="005A5FEE">
      <w:pPr>
        <w:pStyle w:val="NormalnyWeb"/>
        <w:spacing w:after="240" w:afterAutospacing="0"/>
      </w:pPr>
      <w:r>
        <w:t>Wykonawca : ..........................................................</w:t>
      </w:r>
    </w:p>
    <w:p w:rsidR="005A5FEE" w:rsidRDefault="005A5FEE" w:rsidP="005A5FEE">
      <w:pPr>
        <w:pStyle w:val="NormalnyWeb"/>
        <w:spacing w:after="240" w:afterAutospacing="0"/>
      </w:pPr>
      <w:r w:rsidRPr="00067152">
        <w:t xml:space="preserve">Podwykonawca </w:t>
      </w:r>
      <w:r>
        <w:t>..........................................................</w:t>
      </w:r>
    </w:p>
    <w:p w:rsidR="005A5FEE" w:rsidRDefault="00232997" w:rsidP="005A5FEE">
      <w:pPr>
        <w:pStyle w:val="NormalnyWeb"/>
        <w:spacing w:after="240" w:afterAutospacing="0"/>
        <w:jc w:val="center"/>
      </w:pPr>
      <w:r w:rsidRPr="00067152">
        <w:br/>
        <w:t xml:space="preserve">OŚWIADCZENIE PODWYKONAWCY </w:t>
      </w:r>
      <w:r w:rsidRPr="00067152">
        <w:rPr>
          <w:i/>
          <w:iCs/>
        </w:rPr>
        <w:t xml:space="preserve">I </w:t>
      </w:r>
      <w:r w:rsidRPr="00067152">
        <w:t>DALSZEGO PODWYKONAWCY /DOSTAWCY</w:t>
      </w:r>
    </w:p>
    <w:p w:rsidR="00BC6B9A" w:rsidRPr="00BC6B9A" w:rsidRDefault="00232997" w:rsidP="00092846">
      <w:pPr>
        <w:pStyle w:val="NormalnyWeb"/>
        <w:numPr>
          <w:ilvl w:val="0"/>
          <w:numId w:val="29"/>
        </w:numPr>
        <w:spacing w:after="240" w:afterAutospacing="0"/>
      </w:pPr>
      <w:r w:rsidRPr="00067152">
        <w:t xml:space="preserve">Oświadczam, że </w:t>
      </w:r>
      <w:r w:rsidRPr="00067152">
        <w:rPr>
          <w:i/>
          <w:iCs/>
        </w:rPr>
        <w:t xml:space="preserve">wykonywałem / nie wykonywałem </w:t>
      </w:r>
      <w:r w:rsidR="00BC6B9A">
        <w:rPr>
          <w:i/>
          <w:iCs/>
        </w:rPr>
        <w:t>*</w:t>
      </w:r>
      <w:r w:rsidR="00A76ACF">
        <w:rPr>
          <w:i/>
          <w:iCs/>
        </w:rPr>
        <w:t xml:space="preserve"> </w:t>
      </w:r>
      <w:r w:rsidRPr="00067152">
        <w:t xml:space="preserve">robót na rzecz Wykonawcy w okresie </w:t>
      </w:r>
      <w:r w:rsidRPr="00067152">
        <w:rPr>
          <w:i/>
          <w:iCs/>
        </w:rPr>
        <w:t>od</w:t>
      </w:r>
      <w:r w:rsidR="00BC6B9A">
        <w:rPr>
          <w:i/>
          <w:iCs/>
        </w:rPr>
        <w:t>..........................</w:t>
      </w:r>
      <w:r w:rsidRPr="00067152">
        <w:rPr>
          <w:i/>
          <w:iCs/>
        </w:rPr>
        <w:t xml:space="preserve"> do </w:t>
      </w:r>
      <w:r w:rsidR="00BC6B9A">
        <w:rPr>
          <w:i/>
          <w:iCs/>
        </w:rPr>
        <w:t>................................</w:t>
      </w:r>
    </w:p>
    <w:p w:rsidR="00BC6B9A" w:rsidRDefault="00232997" w:rsidP="00092846">
      <w:pPr>
        <w:pStyle w:val="NormalnyWeb"/>
        <w:numPr>
          <w:ilvl w:val="0"/>
          <w:numId w:val="29"/>
        </w:numPr>
        <w:spacing w:after="240" w:afterAutospacing="0"/>
      </w:pPr>
      <w:r w:rsidRPr="00067152">
        <w:t xml:space="preserve">Oświadczam niniejszym, że otrzymałem wymagalne wynagrodzenie za zakres robót objęty moja fakturą </w:t>
      </w:r>
      <w:r w:rsidRPr="00067152">
        <w:rPr>
          <w:i/>
          <w:iCs/>
        </w:rPr>
        <w:t>nr</w:t>
      </w:r>
      <w:r w:rsidR="00BC6B9A">
        <w:rPr>
          <w:i/>
          <w:iCs/>
        </w:rPr>
        <w:t>...................</w:t>
      </w:r>
      <w:r w:rsidRPr="00067152">
        <w:rPr>
          <w:i/>
          <w:iCs/>
        </w:rPr>
        <w:t xml:space="preserve"> z dnia</w:t>
      </w:r>
      <w:r w:rsidR="00BC6B9A">
        <w:rPr>
          <w:i/>
          <w:iCs/>
        </w:rPr>
        <w:t>.......................</w:t>
      </w:r>
      <w:r w:rsidR="00BC6B9A">
        <w:t xml:space="preserve">wystawioną Wykonawcy. </w:t>
      </w:r>
    </w:p>
    <w:p w:rsidR="00BC6B9A" w:rsidRDefault="00232997" w:rsidP="00092846">
      <w:pPr>
        <w:pStyle w:val="NormalnyWeb"/>
        <w:numPr>
          <w:ilvl w:val="0"/>
          <w:numId w:val="29"/>
        </w:numPr>
        <w:spacing w:after="240" w:afterAutospacing="0"/>
      </w:pPr>
      <w:r w:rsidRPr="00067152">
        <w:t xml:space="preserve">Zapłata powyższego wynagrodzenia zaspokaja wszelkie nasze roszczenia wynikające z wykonania zakresu robót określonego w przytoczonej fakturze i protokole </w:t>
      </w:r>
      <w:r w:rsidR="00BC6B9A">
        <w:t xml:space="preserve">odbioru częściowego robót. </w:t>
      </w:r>
    </w:p>
    <w:p w:rsidR="00BC6B9A" w:rsidRDefault="00BC6B9A" w:rsidP="00092846">
      <w:pPr>
        <w:pStyle w:val="NormalnyWeb"/>
        <w:numPr>
          <w:ilvl w:val="0"/>
          <w:numId w:val="29"/>
        </w:numPr>
        <w:spacing w:after="240" w:afterAutospacing="0"/>
      </w:pPr>
      <w:r>
        <w:t>J</w:t>
      </w:r>
      <w:r w:rsidR="00232997" w:rsidRPr="00067152">
        <w:t xml:space="preserve">ednocześnie oświadczam, że na w/w zadaniu </w:t>
      </w:r>
      <w:r w:rsidR="00232997" w:rsidRPr="00067152">
        <w:rPr>
          <w:i/>
          <w:iCs/>
        </w:rPr>
        <w:t>zatrudniam / nie zatrudni</w:t>
      </w:r>
      <w:r>
        <w:rPr>
          <w:i/>
          <w:iCs/>
        </w:rPr>
        <w:t>am*</w:t>
      </w:r>
      <w:r w:rsidR="00232997" w:rsidRPr="00067152">
        <w:rPr>
          <w:i/>
          <w:iCs/>
        </w:rPr>
        <w:t xml:space="preserve"> </w:t>
      </w:r>
      <w:r w:rsidR="00232997" w:rsidRPr="00067152">
        <w:t xml:space="preserve">dalszych podwykonawców. </w:t>
      </w:r>
      <w:r w:rsidR="00232997" w:rsidRPr="00067152">
        <w:br/>
      </w:r>
    </w:p>
    <w:p w:rsidR="00BC6B9A" w:rsidRDefault="00232997" w:rsidP="005A5FEE">
      <w:pPr>
        <w:pStyle w:val="NormalnyWeb"/>
        <w:spacing w:after="240" w:afterAutospacing="0"/>
      </w:pPr>
      <w:r w:rsidRPr="00067152">
        <w:t>Data</w:t>
      </w:r>
      <w:r w:rsidR="00BC6B9A">
        <w:t>........................................                                    ..............................................................</w:t>
      </w:r>
      <w:r w:rsidRPr="00067152">
        <w:t xml:space="preserve"> </w:t>
      </w:r>
      <w:r w:rsidRPr="00067152">
        <w:br/>
      </w:r>
      <w:r w:rsidR="00BC6B9A">
        <w:t xml:space="preserve">                                                                          </w:t>
      </w:r>
      <w:r w:rsidRPr="00067152">
        <w:t xml:space="preserve">(pieczęć imienna i podpis uprawomocnionego </w:t>
      </w:r>
      <w:r w:rsidRPr="00067152">
        <w:br/>
      </w:r>
      <w:r w:rsidR="00BC6B9A">
        <w:t xml:space="preserve">                                                                                           </w:t>
      </w:r>
      <w:r w:rsidRPr="00067152">
        <w:t xml:space="preserve">przedstawiciela Podwykonawcy) </w:t>
      </w:r>
      <w:r w:rsidRPr="00067152">
        <w:br/>
      </w:r>
    </w:p>
    <w:p w:rsidR="00BC6B9A" w:rsidRDefault="00BC6B9A" w:rsidP="005A5FEE">
      <w:pPr>
        <w:pStyle w:val="NormalnyWeb"/>
        <w:spacing w:after="240" w:afterAutospacing="0"/>
      </w:pPr>
    </w:p>
    <w:p w:rsidR="00BC6B9A" w:rsidRDefault="00BC6B9A" w:rsidP="00BC6B9A">
      <w:pPr>
        <w:pStyle w:val="NormalnyWeb"/>
        <w:spacing w:before="0" w:beforeAutospacing="0" w:after="0" w:afterAutospacing="0"/>
      </w:pPr>
      <w:r>
        <w:t xml:space="preserve">                                                                            .....................................................................</w:t>
      </w:r>
    </w:p>
    <w:p w:rsidR="00B100A1" w:rsidRDefault="00BC6B9A" w:rsidP="00BC6B9A">
      <w:pPr>
        <w:pStyle w:val="NormalnyWeb"/>
        <w:spacing w:before="0" w:beforeAutospacing="0" w:after="0" w:afterAutospacing="0"/>
        <w:rPr>
          <w:i/>
          <w:iCs/>
        </w:rPr>
      </w:pPr>
      <w:r>
        <w:t xml:space="preserve">                                                                         </w:t>
      </w:r>
      <w:r w:rsidR="00232997" w:rsidRPr="00067152">
        <w:t>(pieczęć imienna i podpis uprawomocnioneg</w:t>
      </w:r>
      <w:r>
        <w:t xml:space="preserve">o </w:t>
      </w:r>
      <w:r>
        <w:br/>
        <w:t xml:space="preserve">                                                                                          przedstawiciela Wykonawcy) </w:t>
      </w:r>
      <w:r>
        <w:br/>
        <w:t>*</w:t>
      </w:r>
      <w:r w:rsidR="00232997" w:rsidRPr="00067152">
        <w:t xml:space="preserve"> </w:t>
      </w:r>
      <w:r w:rsidR="00232997" w:rsidRPr="00067152">
        <w:rPr>
          <w:i/>
          <w:iCs/>
        </w:rPr>
        <w:t xml:space="preserve">niepotrzebne skreślić </w:t>
      </w:r>
      <w:r w:rsidR="00232997" w:rsidRPr="00067152">
        <w:rPr>
          <w:i/>
          <w:iCs/>
        </w:rPr>
        <w:br/>
      </w:r>
    </w:p>
    <w:sectPr w:rsidR="00B100A1" w:rsidSect="006A383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57EA" w:rsidRDefault="003D57EA" w:rsidP="00C579A3">
      <w:pPr>
        <w:spacing w:after="0" w:line="240" w:lineRule="auto"/>
      </w:pPr>
      <w:r>
        <w:separator/>
      </w:r>
    </w:p>
  </w:endnote>
  <w:endnote w:type="continuationSeparator" w:id="0">
    <w:p w:rsidR="003D57EA" w:rsidRDefault="003D57EA" w:rsidP="00C579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Helvetica, sans-serif">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4722636"/>
      <w:docPartObj>
        <w:docPartGallery w:val="Page Numbers (Bottom of Page)"/>
        <w:docPartUnique/>
      </w:docPartObj>
    </w:sdtPr>
    <w:sdtEndPr/>
    <w:sdtContent>
      <w:p w:rsidR="006A3832" w:rsidRDefault="006A3832">
        <w:pPr>
          <w:pStyle w:val="Stopka"/>
          <w:jc w:val="right"/>
        </w:pPr>
        <w:r>
          <w:fldChar w:fldCharType="begin"/>
        </w:r>
        <w:r>
          <w:instrText>PAGE   \* MERGEFORMAT</w:instrText>
        </w:r>
        <w:r>
          <w:fldChar w:fldCharType="separate"/>
        </w:r>
        <w:r w:rsidR="009C1B29">
          <w:rPr>
            <w:noProof/>
          </w:rPr>
          <w:t>20</w:t>
        </w:r>
        <w:r>
          <w:fldChar w:fldCharType="end"/>
        </w:r>
      </w:p>
    </w:sdtContent>
  </w:sdt>
  <w:p w:rsidR="006A3832" w:rsidRDefault="006A383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57EA" w:rsidRDefault="003D57EA" w:rsidP="00C579A3">
      <w:pPr>
        <w:spacing w:after="0" w:line="240" w:lineRule="auto"/>
      </w:pPr>
      <w:r>
        <w:separator/>
      </w:r>
    </w:p>
  </w:footnote>
  <w:footnote w:type="continuationSeparator" w:id="0">
    <w:p w:rsidR="003D57EA" w:rsidRDefault="003D57EA" w:rsidP="00C579A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1">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2">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3">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4">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5">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6">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7">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8">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abstractNum>
  <w:abstractNum w:abstractNumId="1" w15:restartNumberingAfterBreak="0">
    <w:nsid w:val="00000003"/>
    <w:multiLevelType w:val="multilevel"/>
    <w:tmpl w:val="00000003"/>
    <w:name w:val="WW8Num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15:restartNumberingAfterBreak="0">
    <w:nsid w:val="0000000F"/>
    <w:multiLevelType w:val="multilevel"/>
    <w:tmpl w:val="0000000F"/>
    <w:name w:val="WW8Num15"/>
    <w:lvl w:ilvl="0">
      <w:start w:val="1"/>
      <w:numFmt w:val="decimal"/>
      <w:lvlText w:val="%1."/>
      <w:lvlJc w:val="left"/>
      <w:pPr>
        <w:tabs>
          <w:tab w:val="num" w:pos="360"/>
        </w:tabs>
        <w:ind w:left="360" w:hanging="360"/>
      </w:pPr>
    </w:lvl>
    <w:lvl w:ilvl="1">
      <w:start w:val="1"/>
      <w:numFmt w:val="decimal"/>
      <w:lvlText w:val="%2)"/>
      <w:lvlJc w:val="left"/>
      <w:pPr>
        <w:tabs>
          <w:tab w:val="num" w:pos="1520"/>
        </w:tabs>
        <w:ind w:left="152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13"/>
    <w:multiLevelType w:val="multilevel"/>
    <w:tmpl w:val="00000013"/>
    <w:name w:val="WW8Num19"/>
    <w:lvl w:ilvl="0">
      <w:start w:val="1"/>
      <w:numFmt w:val="decimal"/>
      <w:lvlText w:val="%1."/>
      <w:lvlJc w:val="left"/>
      <w:pPr>
        <w:tabs>
          <w:tab w:val="num" w:pos="360"/>
        </w:tabs>
        <w:ind w:left="360" w:hanging="360"/>
      </w:pPr>
    </w:lvl>
    <w:lvl w:ilvl="1">
      <w:start w:val="1"/>
      <w:numFmt w:val="decimal"/>
      <w:lvlText w:val="%2)"/>
      <w:lvlJc w:val="left"/>
      <w:pPr>
        <w:tabs>
          <w:tab w:val="num" w:pos="1520"/>
        </w:tabs>
        <w:ind w:left="152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14"/>
    <w:multiLevelType w:val="multilevel"/>
    <w:tmpl w:val="00000014"/>
    <w:name w:val="WW8Num20"/>
    <w:lvl w:ilvl="0">
      <w:start w:val="1"/>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1"/>
        <w:szCs w:val="21"/>
        <w:u w:val="none"/>
        <w:effect w:val="none"/>
        <w:vertAlign w:val="baseline"/>
      </w:rPr>
    </w:lvl>
    <w:lvl w:ilvl="1">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2">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3">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4">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5">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6">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7">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lvl w:ilvl="8">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0"/>
        <w:w w:val="100"/>
        <w:position w:val="0"/>
        <w:sz w:val="21"/>
        <w:szCs w:val="21"/>
        <w:u w:val="none"/>
        <w:effect w:val="none"/>
        <w:vertAlign w:val="baseline"/>
      </w:rPr>
    </w:lvl>
  </w:abstractNum>
  <w:abstractNum w:abstractNumId="5" w15:restartNumberingAfterBreak="0">
    <w:nsid w:val="05F11112"/>
    <w:multiLevelType w:val="hybridMultilevel"/>
    <w:tmpl w:val="160C31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F0798D"/>
    <w:multiLevelType w:val="hybridMultilevel"/>
    <w:tmpl w:val="E6304AC6"/>
    <w:lvl w:ilvl="0" w:tplc="248684F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AA4844"/>
    <w:multiLevelType w:val="hybridMultilevel"/>
    <w:tmpl w:val="3DA428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685258"/>
    <w:multiLevelType w:val="hybridMultilevel"/>
    <w:tmpl w:val="9E48B90C"/>
    <w:lvl w:ilvl="0" w:tplc="C13A7D16">
      <w:start w:val="2"/>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0EBC6C6F"/>
    <w:multiLevelType w:val="hybridMultilevel"/>
    <w:tmpl w:val="65AE45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D93F02"/>
    <w:multiLevelType w:val="hybridMultilevel"/>
    <w:tmpl w:val="0088ABEA"/>
    <w:lvl w:ilvl="0" w:tplc="B2FCE4E2">
      <w:start w:val="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5B7DDA"/>
    <w:multiLevelType w:val="hybridMultilevel"/>
    <w:tmpl w:val="668A3846"/>
    <w:lvl w:ilvl="0" w:tplc="4B00B926">
      <w:start w:val="1"/>
      <w:numFmt w:val="decimal"/>
      <w:lvlText w:val="%1."/>
      <w:lvlJc w:val="left"/>
      <w:pPr>
        <w:ind w:left="720" w:hanging="360"/>
      </w:pPr>
      <w:rPr>
        <w:rFonts w:ascii="Helvetica, sans-serif" w:eastAsia="Times New Roman" w:hAnsi="Helvetica, sans-serif"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E1B355D"/>
    <w:multiLevelType w:val="hybridMultilevel"/>
    <w:tmpl w:val="2474030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21F3848"/>
    <w:multiLevelType w:val="hybridMultilevel"/>
    <w:tmpl w:val="CF3836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695E4D"/>
    <w:multiLevelType w:val="hybridMultilevel"/>
    <w:tmpl w:val="CF22E5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826E3F"/>
    <w:multiLevelType w:val="hybridMultilevel"/>
    <w:tmpl w:val="5BFC40AC"/>
    <w:lvl w:ilvl="0" w:tplc="519AE4C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2F18BA"/>
    <w:multiLevelType w:val="hybridMultilevel"/>
    <w:tmpl w:val="9BC4368A"/>
    <w:lvl w:ilvl="0" w:tplc="FC980FF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75A504C"/>
    <w:multiLevelType w:val="hybridMultilevel"/>
    <w:tmpl w:val="56C8B6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74370C"/>
    <w:multiLevelType w:val="hybridMultilevel"/>
    <w:tmpl w:val="0450C840"/>
    <w:lvl w:ilvl="0" w:tplc="ED1E1A7C">
      <w:start w:val="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972E98"/>
    <w:multiLevelType w:val="hybridMultilevel"/>
    <w:tmpl w:val="7D689012"/>
    <w:lvl w:ilvl="0" w:tplc="BDA2A168">
      <w:start w:val="1"/>
      <w:numFmt w:val="lowerLetter"/>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16A6E02"/>
    <w:multiLevelType w:val="hybridMultilevel"/>
    <w:tmpl w:val="9CFAD14C"/>
    <w:lvl w:ilvl="0" w:tplc="D122B2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BF38F2"/>
    <w:multiLevelType w:val="hybridMultilevel"/>
    <w:tmpl w:val="A3DA5E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A131C02"/>
    <w:multiLevelType w:val="hybridMultilevel"/>
    <w:tmpl w:val="EAD6BC2A"/>
    <w:lvl w:ilvl="0" w:tplc="11A2C38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3A37144B"/>
    <w:multiLevelType w:val="hybridMultilevel"/>
    <w:tmpl w:val="6E0410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6D2A98"/>
    <w:multiLevelType w:val="hybridMultilevel"/>
    <w:tmpl w:val="7D3E1D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686815"/>
    <w:multiLevelType w:val="hybridMultilevel"/>
    <w:tmpl w:val="57DC2E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C0E7363"/>
    <w:multiLevelType w:val="hybridMultilevel"/>
    <w:tmpl w:val="C26679A4"/>
    <w:lvl w:ilvl="0" w:tplc="E804989A">
      <w:start w:val="2"/>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4C4F256E"/>
    <w:multiLevelType w:val="hybridMultilevel"/>
    <w:tmpl w:val="C7083B96"/>
    <w:lvl w:ilvl="0" w:tplc="29F4EB42">
      <w:start w:val="1"/>
      <w:numFmt w:val="decimal"/>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8" w15:restartNumberingAfterBreak="0">
    <w:nsid w:val="4D156884"/>
    <w:multiLevelType w:val="hybridMultilevel"/>
    <w:tmpl w:val="B29461FC"/>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9" w15:restartNumberingAfterBreak="0">
    <w:nsid w:val="4F4A21B5"/>
    <w:multiLevelType w:val="hybridMultilevel"/>
    <w:tmpl w:val="E49CED0C"/>
    <w:lvl w:ilvl="0" w:tplc="11A2C38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50300443"/>
    <w:multiLevelType w:val="hybridMultilevel"/>
    <w:tmpl w:val="65C0F0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33C41DB"/>
    <w:multiLevelType w:val="hybridMultilevel"/>
    <w:tmpl w:val="5CAC905A"/>
    <w:lvl w:ilvl="0" w:tplc="D4D8E6DA">
      <w:start w:val="4"/>
      <w:numFmt w:val="decimal"/>
      <w:lvlText w:val="%1)"/>
      <w:lvlJc w:val="left"/>
      <w:pPr>
        <w:tabs>
          <w:tab w:val="num" w:pos="502"/>
        </w:tabs>
        <w:ind w:left="502" w:hanging="360"/>
      </w:pPr>
      <w:rPr>
        <w:rFonts w:ascii="Times New Roman" w:eastAsiaTheme="minorEastAsia"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3EC270E"/>
    <w:multiLevelType w:val="hybridMultilevel"/>
    <w:tmpl w:val="1682F400"/>
    <w:lvl w:ilvl="0" w:tplc="938607B4">
      <w:start w:val="3"/>
      <w:numFmt w:val="decimal"/>
      <w:lvlText w:val="%1."/>
      <w:lvlJc w:val="left"/>
      <w:pPr>
        <w:tabs>
          <w:tab w:val="num" w:pos="1846"/>
        </w:tabs>
        <w:ind w:left="1846"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3" w15:restartNumberingAfterBreak="0">
    <w:nsid w:val="65704434"/>
    <w:multiLevelType w:val="hybridMultilevel"/>
    <w:tmpl w:val="65248B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91D4FDF"/>
    <w:multiLevelType w:val="hybridMultilevel"/>
    <w:tmpl w:val="F6C46866"/>
    <w:lvl w:ilvl="0" w:tplc="9CAE3FD6">
      <w:start w:val="1"/>
      <w:numFmt w:val="decimal"/>
      <w:lvlText w:val="%1)"/>
      <w:lvlJc w:val="left"/>
      <w:pPr>
        <w:ind w:left="644" w:hanging="360"/>
      </w:pPr>
      <w:rPr>
        <w:rFonts w:ascii="Times New Roman" w:eastAsiaTheme="minorEastAsia" w:hAnsi="Times New Roman" w:cs="Times New Roman"/>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6DF525AD"/>
    <w:multiLevelType w:val="hybridMultilevel"/>
    <w:tmpl w:val="13D8C224"/>
    <w:lvl w:ilvl="0" w:tplc="B7FE2378">
      <w:start w:val="1"/>
      <w:numFmt w:val="decimal"/>
      <w:lvlText w:val="%1)"/>
      <w:lvlJc w:val="left"/>
      <w:pPr>
        <w:tabs>
          <w:tab w:val="num" w:pos="502"/>
        </w:tabs>
        <w:ind w:left="502" w:hanging="360"/>
      </w:pPr>
      <w:rPr>
        <w:rFonts w:ascii="Times New Roman" w:eastAsiaTheme="minorEastAsia" w:hAnsi="Times New Roman" w:cs="Times New Roman"/>
      </w:rPr>
    </w:lvl>
    <w:lvl w:ilvl="1" w:tplc="D09A4E4E">
      <w:start w:val="1"/>
      <w:numFmt w:val="lowerLetter"/>
      <w:lvlText w:val="%2)"/>
      <w:lvlJc w:val="left"/>
      <w:pPr>
        <w:tabs>
          <w:tab w:val="num" w:pos="-3522"/>
        </w:tabs>
        <w:ind w:left="-3522" w:hanging="360"/>
      </w:pPr>
    </w:lvl>
    <w:lvl w:ilvl="2" w:tplc="0415001B">
      <w:start w:val="1"/>
      <w:numFmt w:val="decimal"/>
      <w:lvlText w:val="%3."/>
      <w:lvlJc w:val="left"/>
      <w:pPr>
        <w:tabs>
          <w:tab w:val="num" w:pos="-2802"/>
        </w:tabs>
        <w:ind w:left="-2802" w:hanging="360"/>
      </w:pPr>
    </w:lvl>
    <w:lvl w:ilvl="3" w:tplc="0415000F">
      <w:start w:val="1"/>
      <w:numFmt w:val="decimal"/>
      <w:lvlText w:val="%4."/>
      <w:lvlJc w:val="left"/>
      <w:pPr>
        <w:tabs>
          <w:tab w:val="num" w:pos="-2082"/>
        </w:tabs>
        <w:ind w:left="-2082" w:hanging="360"/>
      </w:pPr>
    </w:lvl>
    <w:lvl w:ilvl="4" w:tplc="04150019">
      <w:start w:val="1"/>
      <w:numFmt w:val="decimal"/>
      <w:lvlText w:val="%5."/>
      <w:lvlJc w:val="left"/>
      <w:pPr>
        <w:tabs>
          <w:tab w:val="num" w:pos="-1362"/>
        </w:tabs>
        <w:ind w:left="-1362" w:hanging="360"/>
      </w:pPr>
    </w:lvl>
    <w:lvl w:ilvl="5" w:tplc="0415001B">
      <w:start w:val="1"/>
      <w:numFmt w:val="decimal"/>
      <w:lvlText w:val="%6."/>
      <w:lvlJc w:val="left"/>
      <w:pPr>
        <w:tabs>
          <w:tab w:val="num" w:pos="-642"/>
        </w:tabs>
        <w:ind w:left="-642" w:hanging="360"/>
      </w:pPr>
    </w:lvl>
    <w:lvl w:ilvl="6" w:tplc="0415000F">
      <w:start w:val="1"/>
      <w:numFmt w:val="decimal"/>
      <w:lvlText w:val="%7."/>
      <w:lvlJc w:val="left"/>
      <w:pPr>
        <w:tabs>
          <w:tab w:val="num" w:pos="78"/>
        </w:tabs>
        <w:ind w:left="78" w:hanging="360"/>
      </w:pPr>
    </w:lvl>
    <w:lvl w:ilvl="7" w:tplc="04150019">
      <w:start w:val="1"/>
      <w:numFmt w:val="decimal"/>
      <w:lvlText w:val="%8."/>
      <w:lvlJc w:val="left"/>
      <w:pPr>
        <w:tabs>
          <w:tab w:val="num" w:pos="798"/>
        </w:tabs>
        <w:ind w:left="798" w:hanging="360"/>
      </w:pPr>
    </w:lvl>
    <w:lvl w:ilvl="8" w:tplc="0415001B">
      <w:start w:val="1"/>
      <w:numFmt w:val="decimal"/>
      <w:lvlText w:val="%9."/>
      <w:lvlJc w:val="left"/>
      <w:pPr>
        <w:tabs>
          <w:tab w:val="num" w:pos="1518"/>
        </w:tabs>
        <w:ind w:left="1518" w:hanging="360"/>
      </w:pPr>
    </w:lvl>
  </w:abstractNum>
  <w:abstractNum w:abstractNumId="36" w15:restartNumberingAfterBreak="0">
    <w:nsid w:val="6E051306"/>
    <w:multiLevelType w:val="hybridMultilevel"/>
    <w:tmpl w:val="F68AA56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6E307227"/>
    <w:multiLevelType w:val="hybridMultilevel"/>
    <w:tmpl w:val="26A294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65F7997"/>
    <w:multiLevelType w:val="hybridMultilevel"/>
    <w:tmpl w:val="62F821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6DF2078"/>
    <w:multiLevelType w:val="hybridMultilevel"/>
    <w:tmpl w:val="B044BBAC"/>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8AC3065"/>
    <w:multiLevelType w:val="hybridMultilevel"/>
    <w:tmpl w:val="A0FE99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AC53A4C"/>
    <w:multiLevelType w:val="hybridMultilevel"/>
    <w:tmpl w:val="FCEA4B1E"/>
    <w:lvl w:ilvl="0" w:tplc="CAF0E10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BB17BD5"/>
    <w:multiLevelType w:val="multilevel"/>
    <w:tmpl w:val="0000000F"/>
    <w:lvl w:ilvl="0">
      <w:start w:val="1"/>
      <w:numFmt w:val="decimal"/>
      <w:lvlText w:val="%1."/>
      <w:lvlJc w:val="left"/>
      <w:pPr>
        <w:tabs>
          <w:tab w:val="num" w:pos="360"/>
        </w:tabs>
        <w:ind w:left="360" w:hanging="360"/>
      </w:pPr>
    </w:lvl>
    <w:lvl w:ilvl="1">
      <w:start w:val="1"/>
      <w:numFmt w:val="decimal"/>
      <w:lvlText w:val="%2)"/>
      <w:lvlJc w:val="left"/>
      <w:pPr>
        <w:tabs>
          <w:tab w:val="num" w:pos="1520"/>
        </w:tabs>
        <w:ind w:left="152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15:restartNumberingAfterBreak="0">
    <w:nsid w:val="7D0A469A"/>
    <w:multiLevelType w:val="hybridMultilevel"/>
    <w:tmpl w:val="E4820C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D172E78"/>
    <w:multiLevelType w:val="hybridMultilevel"/>
    <w:tmpl w:val="E8F8FB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D5E5CE9"/>
    <w:multiLevelType w:val="hybridMultilevel"/>
    <w:tmpl w:val="1F3C914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7F757955"/>
    <w:multiLevelType w:val="hybridMultilevel"/>
    <w:tmpl w:val="22DCB39A"/>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num w:numId="1">
    <w:abstractNumId w:val="33"/>
  </w:num>
  <w:num w:numId="2">
    <w:abstractNumId w:val="6"/>
  </w:num>
  <w:num w:numId="3">
    <w:abstractNumId w:val="20"/>
  </w:num>
  <w:num w:numId="4">
    <w:abstractNumId w:val="15"/>
  </w:num>
  <w:num w:numId="5">
    <w:abstractNumId w:val="39"/>
  </w:num>
  <w:num w:numId="6">
    <w:abstractNumId w:val="10"/>
  </w:num>
  <w:num w:numId="7">
    <w:abstractNumId w:val="23"/>
  </w:num>
  <w:num w:numId="8">
    <w:abstractNumId w:val="22"/>
  </w:num>
  <w:num w:numId="9">
    <w:abstractNumId w:val="41"/>
  </w:num>
  <w:num w:numId="10">
    <w:abstractNumId w:val="9"/>
  </w:num>
  <w:num w:numId="11">
    <w:abstractNumId w:val="16"/>
  </w:num>
  <w:num w:numId="12">
    <w:abstractNumId w:val="26"/>
  </w:num>
  <w:num w:numId="13">
    <w:abstractNumId w:val="37"/>
  </w:num>
  <w:num w:numId="14">
    <w:abstractNumId w:val="14"/>
  </w:num>
  <w:num w:numId="15">
    <w:abstractNumId w:val="29"/>
  </w:num>
  <w:num w:numId="16">
    <w:abstractNumId w:val="40"/>
  </w:num>
  <w:num w:numId="17">
    <w:abstractNumId w:val="21"/>
  </w:num>
  <w:num w:numId="18">
    <w:abstractNumId w:val="28"/>
  </w:num>
  <w:num w:numId="19">
    <w:abstractNumId w:val="27"/>
  </w:num>
  <w:num w:numId="20">
    <w:abstractNumId w:val="17"/>
  </w:num>
  <w:num w:numId="21">
    <w:abstractNumId w:val="5"/>
  </w:num>
  <w:num w:numId="22">
    <w:abstractNumId w:val="18"/>
  </w:num>
  <w:num w:numId="23">
    <w:abstractNumId w:val="43"/>
  </w:num>
  <w:num w:numId="24">
    <w:abstractNumId w:val="34"/>
  </w:num>
  <w:num w:numId="25">
    <w:abstractNumId w:val="36"/>
  </w:num>
  <w:num w:numId="26">
    <w:abstractNumId w:val="44"/>
  </w:num>
  <w:num w:numId="27">
    <w:abstractNumId w:val="25"/>
  </w:num>
  <w:num w:numId="28">
    <w:abstractNumId w:val="19"/>
  </w:num>
  <w:num w:numId="29">
    <w:abstractNumId w:val="12"/>
  </w:num>
  <w:num w:numId="30">
    <w:abstractNumId w:val="46"/>
  </w:num>
  <w:num w:numId="31">
    <w:abstractNumId w:val="42"/>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lvlOverride w:ilvl="0">
      <w:startOverride w:val="1"/>
    </w:lvlOverride>
    <w:lvlOverride w:ilvl="1"/>
    <w:lvlOverride w:ilvl="2"/>
    <w:lvlOverride w:ilvl="3"/>
    <w:lvlOverride w:ilvl="4"/>
    <w:lvlOverride w:ilvl="5"/>
    <w:lvlOverride w:ilvl="6"/>
    <w:lvlOverride w:ilvl="7"/>
    <w:lvlOverride w:ilvl="8"/>
  </w:num>
  <w:num w:numId="39">
    <w:abstractNumId w:val="0"/>
  </w:num>
  <w:num w:numId="40">
    <w:abstractNumId w:val="7"/>
  </w:num>
  <w:num w:numId="41">
    <w:abstractNumId w:val="35"/>
  </w:num>
  <w:num w:numId="42">
    <w:abstractNumId w:val="31"/>
  </w:num>
  <w:num w:numId="43">
    <w:abstractNumId w:val="24"/>
  </w:num>
  <w:num w:numId="44">
    <w:abstractNumId w:val="30"/>
  </w:num>
  <w:num w:numId="45">
    <w:abstractNumId w:val="3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997"/>
    <w:rsid w:val="00015985"/>
    <w:rsid w:val="00020C5C"/>
    <w:rsid w:val="0002115B"/>
    <w:rsid w:val="000355D4"/>
    <w:rsid w:val="00036779"/>
    <w:rsid w:val="00037788"/>
    <w:rsid w:val="0004109A"/>
    <w:rsid w:val="00067152"/>
    <w:rsid w:val="00075EF9"/>
    <w:rsid w:val="00077D91"/>
    <w:rsid w:val="00092846"/>
    <w:rsid w:val="000D6D19"/>
    <w:rsid w:val="00102D0D"/>
    <w:rsid w:val="00124C0B"/>
    <w:rsid w:val="00141BDC"/>
    <w:rsid w:val="001435F2"/>
    <w:rsid w:val="00167634"/>
    <w:rsid w:val="001760A9"/>
    <w:rsid w:val="001A7AF6"/>
    <w:rsid w:val="001C5290"/>
    <w:rsid w:val="001C5296"/>
    <w:rsid w:val="001E1248"/>
    <w:rsid w:val="001F3B41"/>
    <w:rsid w:val="00212F81"/>
    <w:rsid w:val="00232997"/>
    <w:rsid w:val="00256B3E"/>
    <w:rsid w:val="0028302A"/>
    <w:rsid w:val="00286D8A"/>
    <w:rsid w:val="002C710C"/>
    <w:rsid w:val="002D4FEB"/>
    <w:rsid w:val="002E1A39"/>
    <w:rsid w:val="002E6BCA"/>
    <w:rsid w:val="002F2FF8"/>
    <w:rsid w:val="00310838"/>
    <w:rsid w:val="00323ED3"/>
    <w:rsid w:val="00366B3C"/>
    <w:rsid w:val="00377939"/>
    <w:rsid w:val="003B7D64"/>
    <w:rsid w:val="003C152B"/>
    <w:rsid w:val="003C49EE"/>
    <w:rsid w:val="003D57EA"/>
    <w:rsid w:val="003E287E"/>
    <w:rsid w:val="003F373A"/>
    <w:rsid w:val="003F3E30"/>
    <w:rsid w:val="004426B9"/>
    <w:rsid w:val="004578D9"/>
    <w:rsid w:val="00461777"/>
    <w:rsid w:val="00461A66"/>
    <w:rsid w:val="004832E9"/>
    <w:rsid w:val="004D1259"/>
    <w:rsid w:val="004E33A2"/>
    <w:rsid w:val="004E3B6D"/>
    <w:rsid w:val="005005DA"/>
    <w:rsid w:val="005037B6"/>
    <w:rsid w:val="005039C1"/>
    <w:rsid w:val="005078F8"/>
    <w:rsid w:val="0052750A"/>
    <w:rsid w:val="005369DA"/>
    <w:rsid w:val="00544D82"/>
    <w:rsid w:val="00550B83"/>
    <w:rsid w:val="00550BEF"/>
    <w:rsid w:val="00572BC3"/>
    <w:rsid w:val="005A5FEE"/>
    <w:rsid w:val="005E4E4C"/>
    <w:rsid w:val="005F2434"/>
    <w:rsid w:val="006221D6"/>
    <w:rsid w:val="00622EC7"/>
    <w:rsid w:val="00630BBE"/>
    <w:rsid w:val="00635732"/>
    <w:rsid w:val="00671270"/>
    <w:rsid w:val="006A3832"/>
    <w:rsid w:val="006A7ECA"/>
    <w:rsid w:val="006B00A9"/>
    <w:rsid w:val="006B4FDA"/>
    <w:rsid w:val="006D6E9D"/>
    <w:rsid w:val="006E3CA0"/>
    <w:rsid w:val="00717930"/>
    <w:rsid w:val="00785943"/>
    <w:rsid w:val="007B200E"/>
    <w:rsid w:val="007B616D"/>
    <w:rsid w:val="007B7AFA"/>
    <w:rsid w:val="007D5903"/>
    <w:rsid w:val="00802841"/>
    <w:rsid w:val="0084176D"/>
    <w:rsid w:val="00863924"/>
    <w:rsid w:val="00881621"/>
    <w:rsid w:val="0089424C"/>
    <w:rsid w:val="008A1F81"/>
    <w:rsid w:val="008A626F"/>
    <w:rsid w:val="008D47A6"/>
    <w:rsid w:val="008F4CF2"/>
    <w:rsid w:val="00905FB4"/>
    <w:rsid w:val="00923576"/>
    <w:rsid w:val="00943EA4"/>
    <w:rsid w:val="009C1B29"/>
    <w:rsid w:val="009E0895"/>
    <w:rsid w:val="00A34579"/>
    <w:rsid w:val="00A76ACF"/>
    <w:rsid w:val="00A77E93"/>
    <w:rsid w:val="00A90537"/>
    <w:rsid w:val="00A9487B"/>
    <w:rsid w:val="00AE3905"/>
    <w:rsid w:val="00AF5688"/>
    <w:rsid w:val="00B077C5"/>
    <w:rsid w:val="00B100A1"/>
    <w:rsid w:val="00B15DF8"/>
    <w:rsid w:val="00B233C1"/>
    <w:rsid w:val="00B46BF1"/>
    <w:rsid w:val="00BC6B9A"/>
    <w:rsid w:val="00BE56D4"/>
    <w:rsid w:val="00BF124A"/>
    <w:rsid w:val="00BF37B4"/>
    <w:rsid w:val="00C00CBC"/>
    <w:rsid w:val="00C05836"/>
    <w:rsid w:val="00C147E2"/>
    <w:rsid w:val="00C16557"/>
    <w:rsid w:val="00C26E22"/>
    <w:rsid w:val="00C27E5C"/>
    <w:rsid w:val="00C333AF"/>
    <w:rsid w:val="00C438C0"/>
    <w:rsid w:val="00C45CA6"/>
    <w:rsid w:val="00C47D17"/>
    <w:rsid w:val="00C47DBE"/>
    <w:rsid w:val="00C579A3"/>
    <w:rsid w:val="00C63597"/>
    <w:rsid w:val="00C81B54"/>
    <w:rsid w:val="00C867A9"/>
    <w:rsid w:val="00C904E7"/>
    <w:rsid w:val="00CA5795"/>
    <w:rsid w:val="00CB6596"/>
    <w:rsid w:val="00CD54AB"/>
    <w:rsid w:val="00CD7010"/>
    <w:rsid w:val="00CF1C98"/>
    <w:rsid w:val="00CF22BD"/>
    <w:rsid w:val="00D00424"/>
    <w:rsid w:val="00D23B3C"/>
    <w:rsid w:val="00D32FD8"/>
    <w:rsid w:val="00D37A09"/>
    <w:rsid w:val="00D61084"/>
    <w:rsid w:val="00D82A20"/>
    <w:rsid w:val="00D95245"/>
    <w:rsid w:val="00DB0438"/>
    <w:rsid w:val="00DB6C1E"/>
    <w:rsid w:val="00DD020D"/>
    <w:rsid w:val="00DF37C5"/>
    <w:rsid w:val="00E03757"/>
    <w:rsid w:val="00E5328B"/>
    <w:rsid w:val="00E90605"/>
    <w:rsid w:val="00EA7470"/>
    <w:rsid w:val="00EB4C60"/>
    <w:rsid w:val="00EC27AB"/>
    <w:rsid w:val="00ED7479"/>
    <w:rsid w:val="00ED76CE"/>
    <w:rsid w:val="00EE36DA"/>
    <w:rsid w:val="00F3604A"/>
    <w:rsid w:val="00F36B7E"/>
    <w:rsid w:val="00F4741F"/>
    <w:rsid w:val="00F76A24"/>
    <w:rsid w:val="00F923F4"/>
    <w:rsid w:val="00FB7520"/>
    <w:rsid w:val="00FD1116"/>
    <w:rsid w:val="00FF15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9CCE65-FB62-4650-8F86-6A8650305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nhideWhenUsed/>
    <w:rsid w:val="00232997"/>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customStyle="1" w:styleId="Teksttreci">
    <w:name w:val="Tekst treści"/>
    <w:basedOn w:val="Normalny"/>
    <w:rsid w:val="00067152"/>
    <w:pPr>
      <w:widowControl w:val="0"/>
      <w:shd w:val="clear" w:color="auto" w:fill="FFFFFF"/>
      <w:suppressAutoHyphens/>
      <w:spacing w:after="300" w:line="254" w:lineRule="exact"/>
      <w:ind w:hanging="420"/>
      <w:jc w:val="center"/>
    </w:pPr>
    <w:rPr>
      <w:rFonts w:ascii="Arial" w:eastAsia="Arial" w:hAnsi="Arial" w:cs="Arial"/>
      <w:sz w:val="21"/>
      <w:szCs w:val="21"/>
      <w:shd w:val="clear" w:color="auto" w:fill="FFFFFF"/>
      <w:lang w:eastAsia="pl-PL"/>
    </w:rPr>
  </w:style>
  <w:style w:type="paragraph" w:customStyle="1" w:styleId="Nagwek1">
    <w:name w:val="Nagłówek #1"/>
    <w:basedOn w:val="Normalny"/>
    <w:rsid w:val="00067152"/>
    <w:pPr>
      <w:widowControl w:val="0"/>
      <w:shd w:val="clear" w:color="auto" w:fill="FFFFFF"/>
      <w:suppressAutoHyphens/>
      <w:spacing w:before="60" w:after="660" w:line="0" w:lineRule="atLeast"/>
      <w:ind w:hanging="340"/>
      <w:jc w:val="both"/>
    </w:pPr>
    <w:rPr>
      <w:rFonts w:ascii="Arial" w:eastAsia="Arial" w:hAnsi="Arial" w:cs="Arial"/>
      <w:b/>
      <w:bCs/>
      <w:sz w:val="31"/>
      <w:szCs w:val="31"/>
      <w:shd w:val="clear" w:color="auto" w:fill="FFFFFF"/>
      <w:lang w:eastAsia="pl-PL"/>
    </w:rPr>
  </w:style>
  <w:style w:type="character" w:styleId="Hipercze">
    <w:name w:val="Hyperlink"/>
    <w:basedOn w:val="Domylnaczcionkaakapitu"/>
    <w:uiPriority w:val="99"/>
    <w:unhideWhenUsed/>
    <w:rsid w:val="003C152B"/>
    <w:rPr>
      <w:color w:val="0563C1" w:themeColor="hyperlink"/>
      <w:u w:val="single"/>
    </w:rPr>
  </w:style>
  <w:style w:type="paragraph" w:styleId="Nagwek">
    <w:name w:val="header"/>
    <w:basedOn w:val="Normalny"/>
    <w:link w:val="NagwekZnak"/>
    <w:uiPriority w:val="99"/>
    <w:unhideWhenUsed/>
    <w:rsid w:val="00C579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579A3"/>
  </w:style>
  <w:style w:type="paragraph" w:styleId="Stopka">
    <w:name w:val="footer"/>
    <w:basedOn w:val="Normalny"/>
    <w:link w:val="StopkaZnak"/>
    <w:uiPriority w:val="99"/>
    <w:unhideWhenUsed/>
    <w:rsid w:val="00C579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579A3"/>
  </w:style>
  <w:style w:type="paragraph" w:styleId="Akapitzlist">
    <w:name w:val="List Paragraph"/>
    <w:basedOn w:val="Normalny"/>
    <w:uiPriority w:val="34"/>
    <w:qFormat/>
    <w:rsid w:val="00212F81"/>
    <w:pPr>
      <w:ind w:left="720"/>
      <w:contextualSpacing/>
    </w:pPr>
  </w:style>
  <w:style w:type="paragraph" w:styleId="Tekstpodstawowy2">
    <w:name w:val="Body Text 2"/>
    <w:basedOn w:val="Normalny"/>
    <w:link w:val="Tekstpodstawowy2Znak"/>
    <w:rsid w:val="00212F81"/>
    <w:pPr>
      <w:spacing w:after="0" w:line="240" w:lineRule="auto"/>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212F81"/>
    <w:rPr>
      <w:rFonts w:ascii="Times New Roman" w:eastAsia="Times New Roman" w:hAnsi="Times New Roman" w:cs="Times New Roman"/>
      <w:sz w:val="24"/>
      <w:szCs w:val="20"/>
      <w:lang w:eastAsia="pl-PL"/>
    </w:rPr>
  </w:style>
  <w:style w:type="character" w:customStyle="1" w:styleId="Teksttreci0">
    <w:name w:val="Tekst treści_"/>
    <w:rsid w:val="00DB0438"/>
    <w:rPr>
      <w:rFonts w:ascii="Arial" w:eastAsia="Arial" w:hAnsi="Arial" w:cs="Arial"/>
      <w:sz w:val="21"/>
      <w:szCs w:val="21"/>
      <w:shd w:val="clear" w:color="auto" w:fill="FFFFFF"/>
      <w:lang w:bidi="ar-SA"/>
    </w:rPr>
  </w:style>
  <w:style w:type="paragraph" w:styleId="Tekstpodstawowy">
    <w:name w:val="Body Text"/>
    <w:basedOn w:val="Normalny"/>
    <w:link w:val="TekstpodstawowyZnak"/>
    <w:rsid w:val="00B15DF8"/>
    <w:pPr>
      <w:spacing w:after="120" w:line="240" w:lineRule="auto"/>
    </w:pPr>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rsid w:val="00B15DF8"/>
    <w:rPr>
      <w:rFonts w:ascii="Times New Roman" w:eastAsia="Times New Roman" w:hAnsi="Times New Roman" w:cs="Times New Roman"/>
      <w:sz w:val="20"/>
      <w:szCs w:val="20"/>
      <w:lang w:eastAsia="pl-PL"/>
    </w:rPr>
  </w:style>
  <w:style w:type="paragraph" w:customStyle="1" w:styleId="ZnakZnak1">
    <w:name w:val="Znak Znak1"/>
    <w:basedOn w:val="Normalny"/>
    <w:rsid w:val="00B15DF8"/>
    <w:pPr>
      <w:spacing w:after="0" w:line="240" w:lineRule="auto"/>
    </w:pPr>
    <w:rPr>
      <w:rFonts w:ascii="Arial" w:eastAsia="Times New Roman" w:hAnsi="Arial" w:cs="Arial"/>
      <w:sz w:val="24"/>
      <w:szCs w:val="24"/>
      <w:lang w:eastAsia="pl-PL"/>
    </w:rPr>
  </w:style>
  <w:style w:type="paragraph" w:styleId="Tekstdymka">
    <w:name w:val="Balloon Text"/>
    <w:basedOn w:val="Normalny"/>
    <w:link w:val="TekstdymkaZnak"/>
    <w:uiPriority w:val="99"/>
    <w:semiHidden/>
    <w:unhideWhenUsed/>
    <w:rsid w:val="00BE56D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E56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378260">
      <w:bodyDiv w:val="1"/>
      <w:marLeft w:val="0"/>
      <w:marRight w:val="0"/>
      <w:marTop w:val="0"/>
      <w:marBottom w:val="0"/>
      <w:divBdr>
        <w:top w:val="none" w:sz="0" w:space="0" w:color="auto"/>
        <w:left w:val="none" w:sz="0" w:space="0" w:color="auto"/>
        <w:bottom w:val="none" w:sz="0" w:space="0" w:color="auto"/>
        <w:right w:val="none" w:sz="0" w:space="0" w:color="auto"/>
      </w:divBdr>
    </w:div>
    <w:div w:id="413860965">
      <w:bodyDiv w:val="1"/>
      <w:marLeft w:val="0"/>
      <w:marRight w:val="0"/>
      <w:marTop w:val="0"/>
      <w:marBottom w:val="0"/>
      <w:divBdr>
        <w:top w:val="none" w:sz="0" w:space="0" w:color="auto"/>
        <w:left w:val="none" w:sz="0" w:space="0" w:color="auto"/>
        <w:bottom w:val="none" w:sz="0" w:space="0" w:color="auto"/>
        <w:right w:val="none" w:sz="0" w:space="0" w:color="auto"/>
      </w:divBdr>
      <w:divsChild>
        <w:div w:id="1856578369">
          <w:marLeft w:val="0"/>
          <w:marRight w:val="0"/>
          <w:marTop w:val="0"/>
          <w:marBottom w:val="0"/>
          <w:divBdr>
            <w:top w:val="none" w:sz="0" w:space="0" w:color="auto"/>
            <w:left w:val="none" w:sz="0" w:space="0" w:color="auto"/>
            <w:bottom w:val="none" w:sz="0" w:space="0" w:color="auto"/>
            <w:right w:val="none" w:sz="0" w:space="0" w:color="auto"/>
          </w:divBdr>
        </w:div>
        <w:div w:id="389307783">
          <w:marLeft w:val="0"/>
          <w:marRight w:val="0"/>
          <w:marTop w:val="0"/>
          <w:marBottom w:val="0"/>
          <w:divBdr>
            <w:top w:val="none" w:sz="0" w:space="0" w:color="auto"/>
            <w:left w:val="none" w:sz="0" w:space="0" w:color="auto"/>
            <w:bottom w:val="none" w:sz="0" w:space="0" w:color="auto"/>
            <w:right w:val="none" w:sz="0" w:space="0" w:color="auto"/>
          </w:divBdr>
        </w:div>
        <w:div w:id="782770861">
          <w:marLeft w:val="0"/>
          <w:marRight w:val="0"/>
          <w:marTop w:val="0"/>
          <w:marBottom w:val="0"/>
          <w:divBdr>
            <w:top w:val="none" w:sz="0" w:space="0" w:color="auto"/>
            <w:left w:val="none" w:sz="0" w:space="0" w:color="auto"/>
            <w:bottom w:val="none" w:sz="0" w:space="0" w:color="auto"/>
            <w:right w:val="none" w:sz="0" w:space="0" w:color="auto"/>
          </w:divBdr>
        </w:div>
        <w:div w:id="1385787750">
          <w:marLeft w:val="0"/>
          <w:marRight w:val="0"/>
          <w:marTop w:val="0"/>
          <w:marBottom w:val="0"/>
          <w:divBdr>
            <w:top w:val="none" w:sz="0" w:space="0" w:color="auto"/>
            <w:left w:val="none" w:sz="0" w:space="0" w:color="auto"/>
            <w:bottom w:val="none" w:sz="0" w:space="0" w:color="auto"/>
            <w:right w:val="none" w:sz="0" w:space="0" w:color="auto"/>
          </w:divBdr>
        </w:div>
        <w:div w:id="202063141">
          <w:marLeft w:val="0"/>
          <w:marRight w:val="0"/>
          <w:marTop w:val="0"/>
          <w:marBottom w:val="0"/>
          <w:divBdr>
            <w:top w:val="none" w:sz="0" w:space="0" w:color="auto"/>
            <w:left w:val="none" w:sz="0" w:space="0" w:color="auto"/>
            <w:bottom w:val="none" w:sz="0" w:space="0" w:color="auto"/>
            <w:right w:val="none" w:sz="0" w:space="0" w:color="auto"/>
          </w:divBdr>
        </w:div>
        <w:div w:id="1465805097">
          <w:marLeft w:val="0"/>
          <w:marRight w:val="0"/>
          <w:marTop w:val="0"/>
          <w:marBottom w:val="0"/>
          <w:divBdr>
            <w:top w:val="none" w:sz="0" w:space="0" w:color="auto"/>
            <w:left w:val="none" w:sz="0" w:space="0" w:color="auto"/>
            <w:bottom w:val="none" w:sz="0" w:space="0" w:color="auto"/>
            <w:right w:val="none" w:sz="0" w:space="0" w:color="auto"/>
          </w:divBdr>
        </w:div>
        <w:div w:id="1904828525">
          <w:marLeft w:val="0"/>
          <w:marRight w:val="0"/>
          <w:marTop w:val="0"/>
          <w:marBottom w:val="0"/>
          <w:divBdr>
            <w:top w:val="none" w:sz="0" w:space="0" w:color="auto"/>
            <w:left w:val="none" w:sz="0" w:space="0" w:color="auto"/>
            <w:bottom w:val="none" w:sz="0" w:space="0" w:color="auto"/>
            <w:right w:val="none" w:sz="0" w:space="0" w:color="auto"/>
          </w:divBdr>
        </w:div>
        <w:div w:id="1300376045">
          <w:marLeft w:val="0"/>
          <w:marRight w:val="0"/>
          <w:marTop w:val="0"/>
          <w:marBottom w:val="0"/>
          <w:divBdr>
            <w:top w:val="none" w:sz="0" w:space="0" w:color="auto"/>
            <w:left w:val="none" w:sz="0" w:space="0" w:color="auto"/>
            <w:bottom w:val="none" w:sz="0" w:space="0" w:color="auto"/>
            <w:right w:val="none" w:sz="0" w:space="0" w:color="auto"/>
          </w:divBdr>
        </w:div>
        <w:div w:id="143083938">
          <w:marLeft w:val="0"/>
          <w:marRight w:val="0"/>
          <w:marTop w:val="0"/>
          <w:marBottom w:val="0"/>
          <w:divBdr>
            <w:top w:val="none" w:sz="0" w:space="0" w:color="auto"/>
            <w:left w:val="none" w:sz="0" w:space="0" w:color="auto"/>
            <w:bottom w:val="none" w:sz="0" w:space="0" w:color="auto"/>
            <w:right w:val="none" w:sz="0" w:space="0" w:color="auto"/>
          </w:divBdr>
        </w:div>
        <w:div w:id="1728261777">
          <w:marLeft w:val="0"/>
          <w:marRight w:val="0"/>
          <w:marTop w:val="0"/>
          <w:marBottom w:val="0"/>
          <w:divBdr>
            <w:top w:val="none" w:sz="0" w:space="0" w:color="auto"/>
            <w:left w:val="none" w:sz="0" w:space="0" w:color="auto"/>
            <w:bottom w:val="none" w:sz="0" w:space="0" w:color="auto"/>
            <w:right w:val="none" w:sz="0" w:space="0" w:color="auto"/>
          </w:divBdr>
        </w:div>
        <w:div w:id="1946035914">
          <w:marLeft w:val="0"/>
          <w:marRight w:val="0"/>
          <w:marTop w:val="0"/>
          <w:marBottom w:val="0"/>
          <w:divBdr>
            <w:top w:val="none" w:sz="0" w:space="0" w:color="auto"/>
            <w:left w:val="none" w:sz="0" w:space="0" w:color="auto"/>
            <w:bottom w:val="none" w:sz="0" w:space="0" w:color="auto"/>
            <w:right w:val="none" w:sz="0" w:space="0" w:color="auto"/>
          </w:divBdr>
        </w:div>
        <w:div w:id="553741906">
          <w:marLeft w:val="0"/>
          <w:marRight w:val="0"/>
          <w:marTop w:val="0"/>
          <w:marBottom w:val="0"/>
          <w:divBdr>
            <w:top w:val="none" w:sz="0" w:space="0" w:color="auto"/>
            <w:left w:val="none" w:sz="0" w:space="0" w:color="auto"/>
            <w:bottom w:val="none" w:sz="0" w:space="0" w:color="auto"/>
            <w:right w:val="none" w:sz="0" w:space="0" w:color="auto"/>
          </w:divBdr>
        </w:div>
        <w:div w:id="1800368871">
          <w:marLeft w:val="0"/>
          <w:marRight w:val="0"/>
          <w:marTop w:val="0"/>
          <w:marBottom w:val="0"/>
          <w:divBdr>
            <w:top w:val="none" w:sz="0" w:space="0" w:color="auto"/>
            <w:left w:val="none" w:sz="0" w:space="0" w:color="auto"/>
            <w:bottom w:val="none" w:sz="0" w:space="0" w:color="auto"/>
            <w:right w:val="none" w:sz="0" w:space="0" w:color="auto"/>
          </w:divBdr>
        </w:div>
        <w:div w:id="606230538">
          <w:marLeft w:val="0"/>
          <w:marRight w:val="0"/>
          <w:marTop w:val="0"/>
          <w:marBottom w:val="0"/>
          <w:divBdr>
            <w:top w:val="none" w:sz="0" w:space="0" w:color="auto"/>
            <w:left w:val="none" w:sz="0" w:space="0" w:color="auto"/>
            <w:bottom w:val="none" w:sz="0" w:space="0" w:color="auto"/>
            <w:right w:val="none" w:sz="0" w:space="0" w:color="auto"/>
          </w:divBdr>
        </w:div>
        <w:div w:id="485972377">
          <w:marLeft w:val="0"/>
          <w:marRight w:val="0"/>
          <w:marTop w:val="0"/>
          <w:marBottom w:val="0"/>
          <w:divBdr>
            <w:top w:val="none" w:sz="0" w:space="0" w:color="auto"/>
            <w:left w:val="none" w:sz="0" w:space="0" w:color="auto"/>
            <w:bottom w:val="none" w:sz="0" w:space="0" w:color="auto"/>
            <w:right w:val="none" w:sz="0" w:space="0" w:color="auto"/>
          </w:divBdr>
        </w:div>
        <w:div w:id="1571884354">
          <w:marLeft w:val="0"/>
          <w:marRight w:val="0"/>
          <w:marTop w:val="0"/>
          <w:marBottom w:val="0"/>
          <w:divBdr>
            <w:top w:val="none" w:sz="0" w:space="0" w:color="auto"/>
            <w:left w:val="none" w:sz="0" w:space="0" w:color="auto"/>
            <w:bottom w:val="none" w:sz="0" w:space="0" w:color="auto"/>
            <w:right w:val="none" w:sz="0" w:space="0" w:color="auto"/>
          </w:divBdr>
        </w:div>
        <w:div w:id="796727685">
          <w:marLeft w:val="0"/>
          <w:marRight w:val="0"/>
          <w:marTop w:val="0"/>
          <w:marBottom w:val="0"/>
          <w:divBdr>
            <w:top w:val="none" w:sz="0" w:space="0" w:color="auto"/>
            <w:left w:val="none" w:sz="0" w:space="0" w:color="auto"/>
            <w:bottom w:val="none" w:sz="0" w:space="0" w:color="auto"/>
            <w:right w:val="none" w:sz="0" w:space="0" w:color="auto"/>
          </w:divBdr>
        </w:div>
      </w:divsChild>
    </w:div>
    <w:div w:id="569998390">
      <w:bodyDiv w:val="1"/>
      <w:marLeft w:val="0"/>
      <w:marRight w:val="0"/>
      <w:marTop w:val="0"/>
      <w:marBottom w:val="0"/>
      <w:divBdr>
        <w:top w:val="none" w:sz="0" w:space="0" w:color="auto"/>
        <w:left w:val="none" w:sz="0" w:space="0" w:color="auto"/>
        <w:bottom w:val="none" w:sz="0" w:space="0" w:color="auto"/>
        <w:right w:val="none" w:sz="0" w:space="0" w:color="auto"/>
      </w:divBdr>
      <w:divsChild>
        <w:div w:id="1796487209">
          <w:marLeft w:val="0"/>
          <w:marRight w:val="0"/>
          <w:marTop w:val="0"/>
          <w:marBottom w:val="0"/>
          <w:divBdr>
            <w:top w:val="none" w:sz="0" w:space="0" w:color="auto"/>
            <w:left w:val="none" w:sz="0" w:space="0" w:color="auto"/>
            <w:bottom w:val="none" w:sz="0" w:space="0" w:color="auto"/>
            <w:right w:val="none" w:sz="0" w:space="0" w:color="auto"/>
          </w:divBdr>
        </w:div>
        <w:div w:id="51932136">
          <w:marLeft w:val="0"/>
          <w:marRight w:val="0"/>
          <w:marTop w:val="0"/>
          <w:marBottom w:val="0"/>
          <w:divBdr>
            <w:top w:val="none" w:sz="0" w:space="0" w:color="auto"/>
            <w:left w:val="none" w:sz="0" w:space="0" w:color="auto"/>
            <w:bottom w:val="none" w:sz="0" w:space="0" w:color="auto"/>
            <w:right w:val="none" w:sz="0" w:space="0" w:color="auto"/>
          </w:divBdr>
        </w:div>
        <w:div w:id="1357847014">
          <w:marLeft w:val="0"/>
          <w:marRight w:val="0"/>
          <w:marTop w:val="0"/>
          <w:marBottom w:val="0"/>
          <w:divBdr>
            <w:top w:val="none" w:sz="0" w:space="0" w:color="auto"/>
            <w:left w:val="none" w:sz="0" w:space="0" w:color="auto"/>
            <w:bottom w:val="none" w:sz="0" w:space="0" w:color="auto"/>
            <w:right w:val="none" w:sz="0" w:space="0" w:color="auto"/>
          </w:divBdr>
        </w:div>
        <w:div w:id="608006279">
          <w:marLeft w:val="0"/>
          <w:marRight w:val="0"/>
          <w:marTop w:val="0"/>
          <w:marBottom w:val="0"/>
          <w:divBdr>
            <w:top w:val="none" w:sz="0" w:space="0" w:color="auto"/>
            <w:left w:val="none" w:sz="0" w:space="0" w:color="auto"/>
            <w:bottom w:val="none" w:sz="0" w:space="0" w:color="auto"/>
            <w:right w:val="none" w:sz="0" w:space="0" w:color="auto"/>
          </w:divBdr>
        </w:div>
      </w:divsChild>
    </w:div>
    <w:div w:id="756445448">
      <w:bodyDiv w:val="1"/>
      <w:marLeft w:val="0"/>
      <w:marRight w:val="0"/>
      <w:marTop w:val="0"/>
      <w:marBottom w:val="0"/>
      <w:divBdr>
        <w:top w:val="none" w:sz="0" w:space="0" w:color="auto"/>
        <w:left w:val="none" w:sz="0" w:space="0" w:color="auto"/>
        <w:bottom w:val="none" w:sz="0" w:space="0" w:color="auto"/>
        <w:right w:val="none" w:sz="0" w:space="0" w:color="auto"/>
      </w:divBdr>
      <w:divsChild>
        <w:div w:id="1719818245">
          <w:marLeft w:val="0"/>
          <w:marRight w:val="0"/>
          <w:marTop w:val="0"/>
          <w:marBottom w:val="0"/>
          <w:divBdr>
            <w:top w:val="none" w:sz="0" w:space="0" w:color="auto"/>
            <w:left w:val="none" w:sz="0" w:space="0" w:color="auto"/>
            <w:bottom w:val="none" w:sz="0" w:space="0" w:color="auto"/>
            <w:right w:val="none" w:sz="0" w:space="0" w:color="auto"/>
          </w:divBdr>
        </w:div>
        <w:div w:id="1716196484">
          <w:marLeft w:val="0"/>
          <w:marRight w:val="0"/>
          <w:marTop w:val="0"/>
          <w:marBottom w:val="0"/>
          <w:divBdr>
            <w:top w:val="none" w:sz="0" w:space="0" w:color="auto"/>
            <w:left w:val="none" w:sz="0" w:space="0" w:color="auto"/>
            <w:bottom w:val="none" w:sz="0" w:space="0" w:color="auto"/>
            <w:right w:val="none" w:sz="0" w:space="0" w:color="auto"/>
          </w:divBdr>
        </w:div>
        <w:div w:id="515194353">
          <w:marLeft w:val="0"/>
          <w:marRight w:val="0"/>
          <w:marTop w:val="0"/>
          <w:marBottom w:val="0"/>
          <w:divBdr>
            <w:top w:val="none" w:sz="0" w:space="0" w:color="auto"/>
            <w:left w:val="none" w:sz="0" w:space="0" w:color="auto"/>
            <w:bottom w:val="none" w:sz="0" w:space="0" w:color="auto"/>
            <w:right w:val="none" w:sz="0" w:space="0" w:color="auto"/>
          </w:divBdr>
        </w:div>
        <w:div w:id="1438601970">
          <w:marLeft w:val="0"/>
          <w:marRight w:val="0"/>
          <w:marTop w:val="0"/>
          <w:marBottom w:val="0"/>
          <w:divBdr>
            <w:top w:val="none" w:sz="0" w:space="0" w:color="auto"/>
            <w:left w:val="none" w:sz="0" w:space="0" w:color="auto"/>
            <w:bottom w:val="none" w:sz="0" w:space="0" w:color="auto"/>
            <w:right w:val="none" w:sz="0" w:space="0" w:color="auto"/>
          </w:divBdr>
        </w:div>
        <w:div w:id="1096680143">
          <w:marLeft w:val="0"/>
          <w:marRight w:val="0"/>
          <w:marTop w:val="0"/>
          <w:marBottom w:val="0"/>
          <w:divBdr>
            <w:top w:val="none" w:sz="0" w:space="0" w:color="auto"/>
            <w:left w:val="none" w:sz="0" w:space="0" w:color="auto"/>
            <w:bottom w:val="none" w:sz="0" w:space="0" w:color="auto"/>
            <w:right w:val="none" w:sz="0" w:space="0" w:color="auto"/>
          </w:divBdr>
        </w:div>
        <w:div w:id="1403526474">
          <w:marLeft w:val="0"/>
          <w:marRight w:val="0"/>
          <w:marTop w:val="0"/>
          <w:marBottom w:val="0"/>
          <w:divBdr>
            <w:top w:val="none" w:sz="0" w:space="0" w:color="auto"/>
            <w:left w:val="none" w:sz="0" w:space="0" w:color="auto"/>
            <w:bottom w:val="none" w:sz="0" w:space="0" w:color="auto"/>
            <w:right w:val="none" w:sz="0" w:space="0" w:color="auto"/>
          </w:divBdr>
        </w:div>
      </w:divsChild>
    </w:div>
    <w:div w:id="880744538">
      <w:bodyDiv w:val="1"/>
      <w:marLeft w:val="0"/>
      <w:marRight w:val="0"/>
      <w:marTop w:val="0"/>
      <w:marBottom w:val="0"/>
      <w:divBdr>
        <w:top w:val="none" w:sz="0" w:space="0" w:color="auto"/>
        <w:left w:val="none" w:sz="0" w:space="0" w:color="auto"/>
        <w:bottom w:val="none" w:sz="0" w:space="0" w:color="auto"/>
        <w:right w:val="none" w:sz="0" w:space="0" w:color="auto"/>
      </w:divBdr>
    </w:div>
    <w:div w:id="910191423">
      <w:bodyDiv w:val="1"/>
      <w:marLeft w:val="0"/>
      <w:marRight w:val="0"/>
      <w:marTop w:val="0"/>
      <w:marBottom w:val="0"/>
      <w:divBdr>
        <w:top w:val="none" w:sz="0" w:space="0" w:color="auto"/>
        <w:left w:val="none" w:sz="0" w:space="0" w:color="auto"/>
        <w:bottom w:val="none" w:sz="0" w:space="0" w:color="auto"/>
        <w:right w:val="none" w:sz="0" w:space="0" w:color="auto"/>
      </w:divBdr>
      <w:divsChild>
        <w:div w:id="772408496">
          <w:marLeft w:val="0"/>
          <w:marRight w:val="0"/>
          <w:marTop w:val="0"/>
          <w:marBottom w:val="0"/>
          <w:divBdr>
            <w:top w:val="none" w:sz="0" w:space="0" w:color="auto"/>
            <w:left w:val="none" w:sz="0" w:space="0" w:color="auto"/>
            <w:bottom w:val="none" w:sz="0" w:space="0" w:color="auto"/>
            <w:right w:val="none" w:sz="0" w:space="0" w:color="auto"/>
          </w:divBdr>
        </w:div>
        <w:div w:id="1563321622">
          <w:marLeft w:val="0"/>
          <w:marRight w:val="0"/>
          <w:marTop w:val="0"/>
          <w:marBottom w:val="0"/>
          <w:divBdr>
            <w:top w:val="none" w:sz="0" w:space="0" w:color="auto"/>
            <w:left w:val="none" w:sz="0" w:space="0" w:color="auto"/>
            <w:bottom w:val="none" w:sz="0" w:space="0" w:color="auto"/>
            <w:right w:val="none" w:sz="0" w:space="0" w:color="auto"/>
          </w:divBdr>
        </w:div>
        <w:div w:id="581069239">
          <w:marLeft w:val="0"/>
          <w:marRight w:val="0"/>
          <w:marTop w:val="0"/>
          <w:marBottom w:val="0"/>
          <w:divBdr>
            <w:top w:val="none" w:sz="0" w:space="0" w:color="auto"/>
            <w:left w:val="none" w:sz="0" w:space="0" w:color="auto"/>
            <w:bottom w:val="none" w:sz="0" w:space="0" w:color="auto"/>
            <w:right w:val="none" w:sz="0" w:space="0" w:color="auto"/>
          </w:divBdr>
        </w:div>
      </w:divsChild>
    </w:div>
    <w:div w:id="1555389969">
      <w:bodyDiv w:val="1"/>
      <w:marLeft w:val="0"/>
      <w:marRight w:val="0"/>
      <w:marTop w:val="0"/>
      <w:marBottom w:val="0"/>
      <w:divBdr>
        <w:top w:val="none" w:sz="0" w:space="0" w:color="auto"/>
        <w:left w:val="none" w:sz="0" w:space="0" w:color="auto"/>
        <w:bottom w:val="none" w:sz="0" w:space="0" w:color="auto"/>
        <w:right w:val="none" w:sz="0" w:space="0" w:color="auto"/>
      </w:divBdr>
      <w:divsChild>
        <w:div w:id="1154565345">
          <w:marLeft w:val="0"/>
          <w:marRight w:val="0"/>
          <w:marTop w:val="0"/>
          <w:marBottom w:val="0"/>
          <w:divBdr>
            <w:top w:val="none" w:sz="0" w:space="0" w:color="auto"/>
            <w:left w:val="none" w:sz="0" w:space="0" w:color="auto"/>
            <w:bottom w:val="none" w:sz="0" w:space="0" w:color="auto"/>
            <w:right w:val="none" w:sz="0" w:space="0" w:color="auto"/>
          </w:divBdr>
        </w:div>
        <w:div w:id="194469219">
          <w:marLeft w:val="0"/>
          <w:marRight w:val="0"/>
          <w:marTop w:val="0"/>
          <w:marBottom w:val="0"/>
          <w:divBdr>
            <w:top w:val="none" w:sz="0" w:space="0" w:color="auto"/>
            <w:left w:val="none" w:sz="0" w:space="0" w:color="auto"/>
            <w:bottom w:val="none" w:sz="0" w:space="0" w:color="auto"/>
            <w:right w:val="none" w:sz="0" w:space="0" w:color="auto"/>
          </w:divBdr>
        </w:div>
        <w:div w:id="1014070567">
          <w:marLeft w:val="0"/>
          <w:marRight w:val="0"/>
          <w:marTop w:val="0"/>
          <w:marBottom w:val="0"/>
          <w:divBdr>
            <w:top w:val="none" w:sz="0" w:space="0" w:color="auto"/>
            <w:left w:val="none" w:sz="0" w:space="0" w:color="auto"/>
            <w:bottom w:val="none" w:sz="0" w:space="0" w:color="auto"/>
            <w:right w:val="none" w:sz="0" w:space="0" w:color="auto"/>
          </w:divBdr>
        </w:div>
      </w:divsChild>
    </w:div>
    <w:div w:id="1567448121">
      <w:bodyDiv w:val="1"/>
      <w:marLeft w:val="0"/>
      <w:marRight w:val="0"/>
      <w:marTop w:val="0"/>
      <w:marBottom w:val="0"/>
      <w:divBdr>
        <w:top w:val="none" w:sz="0" w:space="0" w:color="auto"/>
        <w:left w:val="none" w:sz="0" w:space="0" w:color="auto"/>
        <w:bottom w:val="none" w:sz="0" w:space="0" w:color="auto"/>
        <w:right w:val="none" w:sz="0" w:space="0" w:color="auto"/>
      </w:divBdr>
      <w:divsChild>
        <w:div w:id="2120561280">
          <w:marLeft w:val="0"/>
          <w:marRight w:val="0"/>
          <w:marTop w:val="0"/>
          <w:marBottom w:val="0"/>
          <w:divBdr>
            <w:top w:val="none" w:sz="0" w:space="0" w:color="auto"/>
            <w:left w:val="none" w:sz="0" w:space="0" w:color="auto"/>
            <w:bottom w:val="none" w:sz="0" w:space="0" w:color="auto"/>
            <w:right w:val="none" w:sz="0" w:space="0" w:color="auto"/>
          </w:divBdr>
        </w:div>
        <w:div w:id="1940523421">
          <w:marLeft w:val="0"/>
          <w:marRight w:val="0"/>
          <w:marTop w:val="0"/>
          <w:marBottom w:val="0"/>
          <w:divBdr>
            <w:top w:val="none" w:sz="0" w:space="0" w:color="auto"/>
            <w:left w:val="none" w:sz="0" w:space="0" w:color="auto"/>
            <w:bottom w:val="none" w:sz="0" w:space="0" w:color="auto"/>
            <w:right w:val="none" w:sz="0" w:space="0" w:color="auto"/>
          </w:divBdr>
        </w:div>
      </w:divsChild>
    </w:div>
    <w:div w:id="1604072798">
      <w:bodyDiv w:val="1"/>
      <w:marLeft w:val="0"/>
      <w:marRight w:val="0"/>
      <w:marTop w:val="0"/>
      <w:marBottom w:val="0"/>
      <w:divBdr>
        <w:top w:val="none" w:sz="0" w:space="0" w:color="auto"/>
        <w:left w:val="none" w:sz="0" w:space="0" w:color="auto"/>
        <w:bottom w:val="none" w:sz="0" w:space="0" w:color="auto"/>
        <w:right w:val="none" w:sz="0" w:space="0" w:color="auto"/>
      </w:divBdr>
      <w:divsChild>
        <w:div w:id="967395517">
          <w:marLeft w:val="0"/>
          <w:marRight w:val="0"/>
          <w:marTop w:val="0"/>
          <w:marBottom w:val="0"/>
          <w:divBdr>
            <w:top w:val="none" w:sz="0" w:space="0" w:color="auto"/>
            <w:left w:val="none" w:sz="0" w:space="0" w:color="auto"/>
            <w:bottom w:val="none" w:sz="0" w:space="0" w:color="auto"/>
            <w:right w:val="none" w:sz="0" w:space="0" w:color="auto"/>
          </w:divBdr>
        </w:div>
        <w:div w:id="297955609">
          <w:marLeft w:val="0"/>
          <w:marRight w:val="0"/>
          <w:marTop w:val="0"/>
          <w:marBottom w:val="0"/>
          <w:divBdr>
            <w:top w:val="none" w:sz="0" w:space="0" w:color="auto"/>
            <w:left w:val="none" w:sz="0" w:space="0" w:color="auto"/>
            <w:bottom w:val="none" w:sz="0" w:space="0" w:color="auto"/>
            <w:right w:val="none" w:sz="0" w:space="0" w:color="auto"/>
          </w:divBdr>
        </w:div>
        <w:div w:id="1926330862">
          <w:marLeft w:val="0"/>
          <w:marRight w:val="0"/>
          <w:marTop w:val="0"/>
          <w:marBottom w:val="0"/>
          <w:divBdr>
            <w:top w:val="none" w:sz="0" w:space="0" w:color="auto"/>
            <w:left w:val="none" w:sz="0" w:space="0" w:color="auto"/>
            <w:bottom w:val="none" w:sz="0" w:space="0" w:color="auto"/>
            <w:right w:val="none" w:sz="0" w:space="0" w:color="auto"/>
          </w:divBdr>
        </w:div>
        <w:div w:id="1199511384">
          <w:marLeft w:val="0"/>
          <w:marRight w:val="0"/>
          <w:marTop w:val="0"/>
          <w:marBottom w:val="0"/>
          <w:divBdr>
            <w:top w:val="none" w:sz="0" w:space="0" w:color="auto"/>
            <w:left w:val="none" w:sz="0" w:space="0" w:color="auto"/>
            <w:bottom w:val="none" w:sz="0" w:space="0" w:color="auto"/>
            <w:right w:val="none" w:sz="0" w:space="0" w:color="auto"/>
          </w:divBdr>
        </w:div>
        <w:div w:id="189345824">
          <w:marLeft w:val="0"/>
          <w:marRight w:val="0"/>
          <w:marTop w:val="0"/>
          <w:marBottom w:val="0"/>
          <w:divBdr>
            <w:top w:val="none" w:sz="0" w:space="0" w:color="auto"/>
            <w:left w:val="none" w:sz="0" w:space="0" w:color="auto"/>
            <w:bottom w:val="none" w:sz="0" w:space="0" w:color="auto"/>
            <w:right w:val="none" w:sz="0" w:space="0" w:color="auto"/>
          </w:divBdr>
        </w:div>
        <w:div w:id="1138954975">
          <w:marLeft w:val="0"/>
          <w:marRight w:val="0"/>
          <w:marTop w:val="0"/>
          <w:marBottom w:val="0"/>
          <w:divBdr>
            <w:top w:val="none" w:sz="0" w:space="0" w:color="auto"/>
            <w:left w:val="none" w:sz="0" w:space="0" w:color="auto"/>
            <w:bottom w:val="none" w:sz="0" w:space="0" w:color="auto"/>
            <w:right w:val="none" w:sz="0" w:space="0" w:color="auto"/>
          </w:divBdr>
        </w:div>
        <w:div w:id="269239643">
          <w:marLeft w:val="0"/>
          <w:marRight w:val="0"/>
          <w:marTop w:val="0"/>
          <w:marBottom w:val="0"/>
          <w:divBdr>
            <w:top w:val="none" w:sz="0" w:space="0" w:color="auto"/>
            <w:left w:val="none" w:sz="0" w:space="0" w:color="auto"/>
            <w:bottom w:val="none" w:sz="0" w:space="0" w:color="auto"/>
            <w:right w:val="none" w:sz="0" w:space="0" w:color="auto"/>
          </w:divBdr>
        </w:div>
        <w:div w:id="1497376777">
          <w:marLeft w:val="0"/>
          <w:marRight w:val="0"/>
          <w:marTop w:val="0"/>
          <w:marBottom w:val="0"/>
          <w:divBdr>
            <w:top w:val="none" w:sz="0" w:space="0" w:color="auto"/>
            <w:left w:val="none" w:sz="0" w:space="0" w:color="auto"/>
            <w:bottom w:val="none" w:sz="0" w:space="0" w:color="auto"/>
            <w:right w:val="none" w:sz="0" w:space="0" w:color="auto"/>
          </w:divBdr>
        </w:div>
        <w:div w:id="1816221592">
          <w:marLeft w:val="0"/>
          <w:marRight w:val="0"/>
          <w:marTop w:val="0"/>
          <w:marBottom w:val="0"/>
          <w:divBdr>
            <w:top w:val="none" w:sz="0" w:space="0" w:color="auto"/>
            <w:left w:val="none" w:sz="0" w:space="0" w:color="auto"/>
            <w:bottom w:val="none" w:sz="0" w:space="0" w:color="auto"/>
            <w:right w:val="none" w:sz="0" w:space="0" w:color="auto"/>
          </w:divBdr>
        </w:div>
        <w:div w:id="272979812">
          <w:marLeft w:val="0"/>
          <w:marRight w:val="0"/>
          <w:marTop w:val="0"/>
          <w:marBottom w:val="0"/>
          <w:divBdr>
            <w:top w:val="none" w:sz="0" w:space="0" w:color="auto"/>
            <w:left w:val="none" w:sz="0" w:space="0" w:color="auto"/>
            <w:bottom w:val="none" w:sz="0" w:space="0" w:color="auto"/>
            <w:right w:val="none" w:sz="0" w:space="0" w:color="auto"/>
          </w:divBdr>
        </w:div>
        <w:div w:id="790173671">
          <w:marLeft w:val="0"/>
          <w:marRight w:val="0"/>
          <w:marTop w:val="0"/>
          <w:marBottom w:val="0"/>
          <w:divBdr>
            <w:top w:val="none" w:sz="0" w:space="0" w:color="auto"/>
            <w:left w:val="none" w:sz="0" w:space="0" w:color="auto"/>
            <w:bottom w:val="none" w:sz="0" w:space="0" w:color="auto"/>
            <w:right w:val="none" w:sz="0" w:space="0" w:color="auto"/>
          </w:divBdr>
        </w:div>
        <w:div w:id="190000845">
          <w:marLeft w:val="0"/>
          <w:marRight w:val="0"/>
          <w:marTop w:val="0"/>
          <w:marBottom w:val="0"/>
          <w:divBdr>
            <w:top w:val="none" w:sz="0" w:space="0" w:color="auto"/>
            <w:left w:val="none" w:sz="0" w:space="0" w:color="auto"/>
            <w:bottom w:val="none" w:sz="0" w:space="0" w:color="auto"/>
            <w:right w:val="none" w:sz="0" w:space="0" w:color="auto"/>
          </w:divBdr>
        </w:div>
        <w:div w:id="2045935032">
          <w:marLeft w:val="0"/>
          <w:marRight w:val="0"/>
          <w:marTop w:val="0"/>
          <w:marBottom w:val="0"/>
          <w:divBdr>
            <w:top w:val="none" w:sz="0" w:space="0" w:color="auto"/>
            <w:left w:val="none" w:sz="0" w:space="0" w:color="auto"/>
            <w:bottom w:val="none" w:sz="0" w:space="0" w:color="auto"/>
            <w:right w:val="none" w:sz="0" w:space="0" w:color="auto"/>
          </w:divBdr>
        </w:div>
        <w:div w:id="869101209">
          <w:marLeft w:val="0"/>
          <w:marRight w:val="0"/>
          <w:marTop w:val="0"/>
          <w:marBottom w:val="0"/>
          <w:divBdr>
            <w:top w:val="none" w:sz="0" w:space="0" w:color="auto"/>
            <w:left w:val="none" w:sz="0" w:space="0" w:color="auto"/>
            <w:bottom w:val="none" w:sz="0" w:space="0" w:color="auto"/>
            <w:right w:val="none" w:sz="0" w:space="0" w:color="auto"/>
          </w:divBdr>
        </w:div>
        <w:div w:id="520624931">
          <w:marLeft w:val="0"/>
          <w:marRight w:val="0"/>
          <w:marTop w:val="0"/>
          <w:marBottom w:val="0"/>
          <w:divBdr>
            <w:top w:val="none" w:sz="0" w:space="0" w:color="auto"/>
            <w:left w:val="none" w:sz="0" w:space="0" w:color="auto"/>
            <w:bottom w:val="none" w:sz="0" w:space="0" w:color="auto"/>
            <w:right w:val="none" w:sz="0" w:space="0" w:color="auto"/>
          </w:divBdr>
        </w:div>
        <w:div w:id="281957213">
          <w:marLeft w:val="0"/>
          <w:marRight w:val="0"/>
          <w:marTop w:val="0"/>
          <w:marBottom w:val="0"/>
          <w:divBdr>
            <w:top w:val="none" w:sz="0" w:space="0" w:color="auto"/>
            <w:left w:val="none" w:sz="0" w:space="0" w:color="auto"/>
            <w:bottom w:val="none" w:sz="0" w:space="0" w:color="auto"/>
            <w:right w:val="none" w:sz="0" w:space="0" w:color="auto"/>
          </w:divBdr>
        </w:div>
        <w:div w:id="1200817471">
          <w:marLeft w:val="0"/>
          <w:marRight w:val="0"/>
          <w:marTop w:val="0"/>
          <w:marBottom w:val="0"/>
          <w:divBdr>
            <w:top w:val="none" w:sz="0" w:space="0" w:color="auto"/>
            <w:left w:val="none" w:sz="0" w:space="0" w:color="auto"/>
            <w:bottom w:val="none" w:sz="0" w:space="0" w:color="auto"/>
            <w:right w:val="none" w:sz="0" w:space="0" w:color="auto"/>
          </w:divBdr>
        </w:div>
        <w:div w:id="1078789672">
          <w:marLeft w:val="0"/>
          <w:marRight w:val="0"/>
          <w:marTop w:val="0"/>
          <w:marBottom w:val="0"/>
          <w:divBdr>
            <w:top w:val="none" w:sz="0" w:space="0" w:color="auto"/>
            <w:left w:val="none" w:sz="0" w:space="0" w:color="auto"/>
            <w:bottom w:val="none" w:sz="0" w:space="0" w:color="auto"/>
            <w:right w:val="none" w:sz="0" w:space="0" w:color="auto"/>
          </w:divBdr>
        </w:div>
        <w:div w:id="1213006897">
          <w:marLeft w:val="0"/>
          <w:marRight w:val="0"/>
          <w:marTop w:val="0"/>
          <w:marBottom w:val="0"/>
          <w:divBdr>
            <w:top w:val="none" w:sz="0" w:space="0" w:color="auto"/>
            <w:left w:val="none" w:sz="0" w:space="0" w:color="auto"/>
            <w:bottom w:val="none" w:sz="0" w:space="0" w:color="auto"/>
            <w:right w:val="none" w:sz="0" w:space="0" w:color="auto"/>
          </w:divBdr>
        </w:div>
        <w:div w:id="1675761426">
          <w:marLeft w:val="0"/>
          <w:marRight w:val="0"/>
          <w:marTop w:val="0"/>
          <w:marBottom w:val="0"/>
          <w:divBdr>
            <w:top w:val="none" w:sz="0" w:space="0" w:color="auto"/>
            <w:left w:val="none" w:sz="0" w:space="0" w:color="auto"/>
            <w:bottom w:val="none" w:sz="0" w:space="0" w:color="auto"/>
            <w:right w:val="none" w:sz="0" w:space="0" w:color="auto"/>
          </w:divBdr>
        </w:div>
        <w:div w:id="515778730">
          <w:marLeft w:val="0"/>
          <w:marRight w:val="0"/>
          <w:marTop w:val="0"/>
          <w:marBottom w:val="0"/>
          <w:divBdr>
            <w:top w:val="none" w:sz="0" w:space="0" w:color="auto"/>
            <w:left w:val="none" w:sz="0" w:space="0" w:color="auto"/>
            <w:bottom w:val="none" w:sz="0" w:space="0" w:color="auto"/>
            <w:right w:val="none" w:sz="0" w:space="0" w:color="auto"/>
          </w:divBdr>
        </w:div>
        <w:div w:id="242641893">
          <w:marLeft w:val="0"/>
          <w:marRight w:val="0"/>
          <w:marTop w:val="0"/>
          <w:marBottom w:val="0"/>
          <w:divBdr>
            <w:top w:val="none" w:sz="0" w:space="0" w:color="auto"/>
            <w:left w:val="none" w:sz="0" w:space="0" w:color="auto"/>
            <w:bottom w:val="none" w:sz="0" w:space="0" w:color="auto"/>
            <w:right w:val="none" w:sz="0" w:space="0" w:color="auto"/>
          </w:divBdr>
        </w:div>
        <w:div w:id="1442411018">
          <w:marLeft w:val="0"/>
          <w:marRight w:val="0"/>
          <w:marTop w:val="0"/>
          <w:marBottom w:val="0"/>
          <w:divBdr>
            <w:top w:val="none" w:sz="0" w:space="0" w:color="auto"/>
            <w:left w:val="none" w:sz="0" w:space="0" w:color="auto"/>
            <w:bottom w:val="none" w:sz="0" w:space="0" w:color="auto"/>
            <w:right w:val="none" w:sz="0" w:space="0" w:color="auto"/>
          </w:divBdr>
        </w:div>
        <w:div w:id="72244430">
          <w:marLeft w:val="0"/>
          <w:marRight w:val="0"/>
          <w:marTop w:val="0"/>
          <w:marBottom w:val="0"/>
          <w:divBdr>
            <w:top w:val="none" w:sz="0" w:space="0" w:color="auto"/>
            <w:left w:val="none" w:sz="0" w:space="0" w:color="auto"/>
            <w:bottom w:val="none" w:sz="0" w:space="0" w:color="auto"/>
            <w:right w:val="none" w:sz="0" w:space="0" w:color="auto"/>
          </w:divBdr>
        </w:div>
      </w:divsChild>
    </w:div>
    <w:div w:id="1896970967">
      <w:bodyDiv w:val="1"/>
      <w:marLeft w:val="0"/>
      <w:marRight w:val="0"/>
      <w:marTop w:val="0"/>
      <w:marBottom w:val="0"/>
      <w:divBdr>
        <w:top w:val="none" w:sz="0" w:space="0" w:color="auto"/>
        <w:left w:val="none" w:sz="0" w:space="0" w:color="auto"/>
        <w:bottom w:val="none" w:sz="0" w:space="0" w:color="auto"/>
        <w:right w:val="none" w:sz="0" w:space="0" w:color="auto"/>
      </w:divBdr>
      <w:divsChild>
        <w:div w:id="1943684967">
          <w:marLeft w:val="0"/>
          <w:marRight w:val="0"/>
          <w:marTop w:val="0"/>
          <w:marBottom w:val="0"/>
          <w:divBdr>
            <w:top w:val="none" w:sz="0" w:space="0" w:color="auto"/>
            <w:left w:val="none" w:sz="0" w:space="0" w:color="auto"/>
            <w:bottom w:val="none" w:sz="0" w:space="0" w:color="auto"/>
            <w:right w:val="none" w:sz="0" w:space="0" w:color="auto"/>
          </w:divBdr>
        </w:div>
        <w:div w:id="1745567514">
          <w:marLeft w:val="0"/>
          <w:marRight w:val="0"/>
          <w:marTop w:val="0"/>
          <w:marBottom w:val="0"/>
          <w:divBdr>
            <w:top w:val="none" w:sz="0" w:space="0" w:color="auto"/>
            <w:left w:val="none" w:sz="0" w:space="0" w:color="auto"/>
            <w:bottom w:val="none" w:sz="0" w:space="0" w:color="auto"/>
            <w:right w:val="none" w:sz="0" w:space="0" w:color="auto"/>
          </w:divBdr>
        </w:div>
        <w:div w:id="1555460703">
          <w:marLeft w:val="0"/>
          <w:marRight w:val="0"/>
          <w:marTop w:val="0"/>
          <w:marBottom w:val="0"/>
          <w:divBdr>
            <w:top w:val="none" w:sz="0" w:space="0" w:color="auto"/>
            <w:left w:val="none" w:sz="0" w:space="0" w:color="auto"/>
            <w:bottom w:val="none" w:sz="0" w:space="0" w:color="auto"/>
            <w:right w:val="none" w:sz="0" w:space="0" w:color="auto"/>
          </w:divBdr>
        </w:div>
        <w:div w:id="1417096736">
          <w:marLeft w:val="0"/>
          <w:marRight w:val="0"/>
          <w:marTop w:val="0"/>
          <w:marBottom w:val="0"/>
          <w:divBdr>
            <w:top w:val="none" w:sz="0" w:space="0" w:color="auto"/>
            <w:left w:val="none" w:sz="0" w:space="0" w:color="auto"/>
            <w:bottom w:val="none" w:sz="0" w:space="0" w:color="auto"/>
            <w:right w:val="none" w:sz="0" w:space="0" w:color="auto"/>
          </w:divBdr>
        </w:div>
        <w:div w:id="590118512">
          <w:marLeft w:val="0"/>
          <w:marRight w:val="0"/>
          <w:marTop w:val="0"/>
          <w:marBottom w:val="0"/>
          <w:divBdr>
            <w:top w:val="none" w:sz="0" w:space="0" w:color="auto"/>
            <w:left w:val="none" w:sz="0" w:space="0" w:color="auto"/>
            <w:bottom w:val="none" w:sz="0" w:space="0" w:color="auto"/>
            <w:right w:val="none" w:sz="0" w:space="0" w:color="auto"/>
          </w:divBdr>
        </w:div>
        <w:div w:id="1176264744">
          <w:marLeft w:val="0"/>
          <w:marRight w:val="0"/>
          <w:marTop w:val="0"/>
          <w:marBottom w:val="0"/>
          <w:divBdr>
            <w:top w:val="none" w:sz="0" w:space="0" w:color="auto"/>
            <w:left w:val="none" w:sz="0" w:space="0" w:color="auto"/>
            <w:bottom w:val="none" w:sz="0" w:space="0" w:color="auto"/>
            <w:right w:val="none" w:sz="0" w:space="0" w:color="auto"/>
          </w:divBdr>
        </w:div>
        <w:div w:id="3552199">
          <w:marLeft w:val="0"/>
          <w:marRight w:val="0"/>
          <w:marTop w:val="0"/>
          <w:marBottom w:val="0"/>
          <w:divBdr>
            <w:top w:val="none" w:sz="0" w:space="0" w:color="auto"/>
            <w:left w:val="none" w:sz="0" w:space="0" w:color="auto"/>
            <w:bottom w:val="none" w:sz="0" w:space="0" w:color="auto"/>
            <w:right w:val="none" w:sz="0" w:space="0" w:color="auto"/>
          </w:divBdr>
        </w:div>
        <w:div w:id="2063752935">
          <w:marLeft w:val="0"/>
          <w:marRight w:val="0"/>
          <w:marTop w:val="0"/>
          <w:marBottom w:val="0"/>
          <w:divBdr>
            <w:top w:val="none" w:sz="0" w:space="0" w:color="auto"/>
            <w:left w:val="none" w:sz="0" w:space="0" w:color="auto"/>
            <w:bottom w:val="none" w:sz="0" w:space="0" w:color="auto"/>
            <w:right w:val="none" w:sz="0" w:space="0" w:color="auto"/>
          </w:divBdr>
        </w:div>
        <w:div w:id="1754886975">
          <w:marLeft w:val="0"/>
          <w:marRight w:val="0"/>
          <w:marTop w:val="0"/>
          <w:marBottom w:val="0"/>
          <w:divBdr>
            <w:top w:val="none" w:sz="0" w:space="0" w:color="auto"/>
            <w:left w:val="none" w:sz="0" w:space="0" w:color="auto"/>
            <w:bottom w:val="none" w:sz="0" w:space="0" w:color="auto"/>
            <w:right w:val="none" w:sz="0" w:space="0" w:color="auto"/>
          </w:divBdr>
        </w:div>
        <w:div w:id="1698463335">
          <w:marLeft w:val="0"/>
          <w:marRight w:val="0"/>
          <w:marTop w:val="0"/>
          <w:marBottom w:val="0"/>
          <w:divBdr>
            <w:top w:val="none" w:sz="0" w:space="0" w:color="auto"/>
            <w:left w:val="none" w:sz="0" w:space="0" w:color="auto"/>
            <w:bottom w:val="none" w:sz="0" w:space="0" w:color="auto"/>
            <w:right w:val="none" w:sz="0" w:space="0" w:color="auto"/>
          </w:divBdr>
        </w:div>
        <w:div w:id="1630940118">
          <w:marLeft w:val="0"/>
          <w:marRight w:val="0"/>
          <w:marTop w:val="0"/>
          <w:marBottom w:val="0"/>
          <w:divBdr>
            <w:top w:val="none" w:sz="0" w:space="0" w:color="auto"/>
            <w:left w:val="none" w:sz="0" w:space="0" w:color="auto"/>
            <w:bottom w:val="none" w:sz="0" w:space="0" w:color="auto"/>
            <w:right w:val="none" w:sz="0" w:space="0" w:color="auto"/>
          </w:divBdr>
        </w:div>
        <w:div w:id="1377698688">
          <w:marLeft w:val="0"/>
          <w:marRight w:val="0"/>
          <w:marTop w:val="0"/>
          <w:marBottom w:val="0"/>
          <w:divBdr>
            <w:top w:val="none" w:sz="0" w:space="0" w:color="auto"/>
            <w:left w:val="none" w:sz="0" w:space="0" w:color="auto"/>
            <w:bottom w:val="none" w:sz="0" w:space="0" w:color="auto"/>
            <w:right w:val="none" w:sz="0" w:space="0" w:color="auto"/>
          </w:divBdr>
        </w:div>
        <w:div w:id="1254246468">
          <w:marLeft w:val="0"/>
          <w:marRight w:val="0"/>
          <w:marTop w:val="0"/>
          <w:marBottom w:val="0"/>
          <w:divBdr>
            <w:top w:val="none" w:sz="0" w:space="0" w:color="auto"/>
            <w:left w:val="none" w:sz="0" w:space="0" w:color="auto"/>
            <w:bottom w:val="none" w:sz="0" w:space="0" w:color="auto"/>
            <w:right w:val="none" w:sz="0" w:space="0" w:color="auto"/>
          </w:divBdr>
        </w:div>
        <w:div w:id="1789470639">
          <w:marLeft w:val="0"/>
          <w:marRight w:val="0"/>
          <w:marTop w:val="0"/>
          <w:marBottom w:val="0"/>
          <w:divBdr>
            <w:top w:val="none" w:sz="0" w:space="0" w:color="auto"/>
            <w:left w:val="none" w:sz="0" w:space="0" w:color="auto"/>
            <w:bottom w:val="none" w:sz="0" w:space="0" w:color="auto"/>
            <w:right w:val="none" w:sz="0" w:space="0" w:color="auto"/>
          </w:divBdr>
        </w:div>
        <w:div w:id="1735547594">
          <w:marLeft w:val="0"/>
          <w:marRight w:val="0"/>
          <w:marTop w:val="0"/>
          <w:marBottom w:val="0"/>
          <w:divBdr>
            <w:top w:val="none" w:sz="0" w:space="0" w:color="auto"/>
            <w:left w:val="none" w:sz="0" w:space="0" w:color="auto"/>
            <w:bottom w:val="none" w:sz="0" w:space="0" w:color="auto"/>
            <w:right w:val="none" w:sz="0" w:space="0" w:color="auto"/>
          </w:divBdr>
        </w:div>
        <w:div w:id="663121914">
          <w:marLeft w:val="0"/>
          <w:marRight w:val="0"/>
          <w:marTop w:val="0"/>
          <w:marBottom w:val="0"/>
          <w:divBdr>
            <w:top w:val="none" w:sz="0" w:space="0" w:color="auto"/>
            <w:left w:val="none" w:sz="0" w:space="0" w:color="auto"/>
            <w:bottom w:val="none" w:sz="0" w:space="0" w:color="auto"/>
            <w:right w:val="none" w:sz="0" w:space="0" w:color="auto"/>
          </w:divBdr>
        </w:div>
        <w:div w:id="2099789633">
          <w:marLeft w:val="0"/>
          <w:marRight w:val="0"/>
          <w:marTop w:val="0"/>
          <w:marBottom w:val="0"/>
          <w:divBdr>
            <w:top w:val="none" w:sz="0" w:space="0" w:color="auto"/>
            <w:left w:val="none" w:sz="0" w:space="0" w:color="auto"/>
            <w:bottom w:val="none" w:sz="0" w:space="0" w:color="auto"/>
            <w:right w:val="none" w:sz="0" w:space="0" w:color="auto"/>
          </w:divBdr>
        </w:div>
        <w:div w:id="837109846">
          <w:marLeft w:val="0"/>
          <w:marRight w:val="0"/>
          <w:marTop w:val="0"/>
          <w:marBottom w:val="0"/>
          <w:divBdr>
            <w:top w:val="none" w:sz="0" w:space="0" w:color="auto"/>
            <w:left w:val="none" w:sz="0" w:space="0" w:color="auto"/>
            <w:bottom w:val="none" w:sz="0" w:space="0" w:color="auto"/>
            <w:right w:val="none" w:sz="0" w:space="0" w:color="auto"/>
          </w:divBdr>
        </w:div>
        <w:div w:id="415978953">
          <w:marLeft w:val="0"/>
          <w:marRight w:val="0"/>
          <w:marTop w:val="0"/>
          <w:marBottom w:val="0"/>
          <w:divBdr>
            <w:top w:val="none" w:sz="0" w:space="0" w:color="auto"/>
            <w:left w:val="none" w:sz="0" w:space="0" w:color="auto"/>
            <w:bottom w:val="none" w:sz="0" w:space="0" w:color="auto"/>
            <w:right w:val="none" w:sz="0" w:space="0" w:color="auto"/>
          </w:divBdr>
        </w:div>
        <w:div w:id="691226097">
          <w:marLeft w:val="0"/>
          <w:marRight w:val="0"/>
          <w:marTop w:val="0"/>
          <w:marBottom w:val="0"/>
          <w:divBdr>
            <w:top w:val="none" w:sz="0" w:space="0" w:color="auto"/>
            <w:left w:val="none" w:sz="0" w:space="0" w:color="auto"/>
            <w:bottom w:val="none" w:sz="0" w:space="0" w:color="auto"/>
            <w:right w:val="none" w:sz="0" w:space="0" w:color="auto"/>
          </w:divBdr>
        </w:div>
        <w:div w:id="1033262012">
          <w:marLeft w:val="0"/>
          <w:marRight w:val="0"/>
          <w:marTop w:val="0"/>
          <w:marBottom w:val="0"/>
          <w:divBdr>
            <w:top w:val="none" w:sz="0" w:space="0" w:color="auto"/>
            <w:left w:val="none" w:sz="0" w:space="0" w:color="auto"/>
            <w:bottom w:val="none" w:sz="0" w:space="0" w:color="auto"/>
            <w:right w:val="none" w:sz="0" w:space="0" w:color="auto"/>
          </w:divBdr>
        </w:div>
      </w:divsChild>
    </w:div>
    <w:div w:id="1966349987">
      <w:bodyDiv w:val="1"/>
      <w:marLeft w:val="0"/>
      <w:marRight w:val="0"/>
      <w:marTop w:val="0"/>
      <w:marBottom w:val="0"/>
      <w:divBdr>
        <w:top w:val="none" w:sz="0" w:space="0" w:color="auto"/>
        <w:left w:val="none" w:sz="0" w:space="0" w:color="auto"/>
        <w:bottom w:val="none" w:sz="0" w:space="0" w:color="auto"/>
        <w:right w:val="none" w:sz="0" w:space="0" w:color="auto"/>
      </w:divBdr>
      <w:divsChild>
        <w:div w:id="712072644">
          <w:marLeft w:val="0"/>
          <w:marRight w:val="0"/>
          <w:marTop w:val="0"/>
          <w:marBottom w:val="0"/>
          <w:divBdr>
            <w:top w:val="none" w:sz="0" w:space="0" w:color="auto"/>
            <w:left w:val="none" w:sz="0" w:space="0" w:color="auto"/>
            <w:bottom w:val="none" w:sz="0" w:space="0" w:color="auto"/>
            <w:right w:val="none" w:sz="0" w:space="0" w:color="auto"/>
          </w:divBdr>
        </w:div>
        <w:div w:id="956450779">
          <w:marLeft w:val="0"/>
          <w:marRight w:val="0"/>
          <w:marTop w:val="0"/>
          <w:marBottom w:val="0"/>
          <w:divBdr>
            <w:top w:val="none" w:sz="0" w:space="0" w:color="auto"/>
            <w:left w:val="none" w:sz="0" w:space="0" w:color="auto"/>
            <w:bottom w:val="none" w:sz="0" w:space="0" w:color="auto"/>
            <w:right w:val="none" w:sz="0" w:space="0" w:color="auto"/>
          </w:divBdr>
        </w:div>
        <w:div w:id="666174610">
          <w:marLeft w:val="0"/>
          <w:marRight w:val="0"/>
          <w:marTop w:val="0"/>
          <w:marBottom w:val="0"/>
          <w:divBdr>
            <w:top w:val="none" w:sz="0" w:space="0" w:color="auto"/>
            <w:left w:val="none" w:sz="0" w:space="0" w:color="auto"/>
            <w:bottom w:val="none" w:sz="0" w:space="0" w:color="auto"/>
            <w:right w:val="none" w:sz="0" w:space="0" w:color="auto"/>
          </w:divBdr>
        </w:div>
        <w:div w:id="1321075695">
          <w:marLeft w:val="0"/>
          <w:marRight w:val="0"/>
          <w:marTop w:val="0"/>
          <w:marBottom w:val="0"/>
          <w:divBdr>
            <w:top w:val="none" w:sz="0" w:space="0" w:color="auto"/>
            <w:left w:val="none" w:sz="0" w:space="0" w:color="auto"/>
            <w:bottom w:val="none" w:sz="0" w:space="0" w:color="auto"/>
            <w:right w:val="none" w:sz="0" w:space="0" w:color="auto"/>
          </w:divBdr>
        </w:div>
        <w:div w:id="1807241866">
          <w:marLeft w:val="0"/>
          <w:marRight w:val="0"/>
          <w:marTop w:val="0"/>
          <w:marBottom w:val="0"/>
          <w:divBdr>
            <w:top w:val="none" w:sz="0" w:space="0" w:color="auto"/>
            <w:left w:val="none" w:sz="0" w:space="0" w:color="auto"/>
            <w:bottom w:val="none" w:sz="0" w:space="0" w:color="auto"/>
            <w:right w:val="none" w:sz="0" w:space="0" w:color="auto"/>
          </w:divBdr>
        </w:div>
        <w:div w:id="357049065">
          <w:marLeft w:val="0"/>
          <w:marRight w:val="0"/>
          <w:marTop w:val="0"/>
          <w:marBottom w:val="0"/>
          <w:divBdr>
            <w:top w:val="none" w:sz="0" w:space="0" w:color="auto"/>
            <w:left w:val="none" w:sz="0" w:space="0" w:color="auto"/>
            <w:bottom w:val="none" w:sz="0" w:space="0" w:color="auto"/>
            <w:right w:val="none" w:sz="0" w:space="0" w:color="auto"/>
          </w:divBdr>
        </w:div>
        <w:div w:id="1581018238">
          <w:marLeft w:val="0"/>
          <w:marRight w:val="0"/>
          <w:marTop w:val="0"/>
          <w:marBottom w:val="0"/>
          <w:divBdr>
            <w:top w:val="none" w:sz="0" w:space="0" w:color="auto"/>
            <w:left w:val="none" w:sz="0" w:space="0" w:color="auto"/>
            <w:bottom w:val="none" w:sz="0" w:space="0" w:color="auto"/>
            <w:right w:val="none" w:sz="0" w:space="0" w:color="auto"/>
          </w:divBdr>
        </w:div>
        <w:div w:id="1166701445">
          <w:marLeft w:val="0"/>
          <w:marRight w:val="0"/>
          <w:marTop w:val="0"/>
          <w:marBottom w:val="0"/>
          <w:divBdr>
            <w:top w:val="none" w:sz="0" w:space="0" w:color="auto"/>
            <w:left w:val="none" w:sz="0" w:space="0" w:color="auto"/>
            <w:bottom w:val="none" w:sz="0" w:space="0" w:color="auto"/>
            <w:right w:val="none" w:sz="0" w:space="0" w:color="auto"/>
          </w:divBdr>
        </w:div>
        <w:div w:id="1578981981">
          <w:marLeft w:val="0"/>
          <w:marRight w:val="0"/>
          <w:marTop w:val="0"/>
          <w:marBottom w:val="0"/>
          <w:divBdr>
            <w:top w:val="none" w:sz="0" w:space="0" w:color="auto"/>
            <w:left w:val="none" w:sz="0" w:space="0" w:color="auto"/>
            <w:bottom w:val="none" w:sz="0" w:space="0" w:color="auto"/>
            <w:right w:val="none" w:sz="0" w:space="0" w:color="auto"/>
          </w:divBdr>
        </w:div>
        <w:div w:id="1050542675">
          <w:marLeft w:val="0"/>
          <w:marRight w:val="0"/>
          <w:marTop w:val="0"/>
          <w:marBottom w:val="0"/>
          <w:divBdr>
            <w:top w:val="none" w:sz="0" w:space="0" w:color="auto"/>
            <w:left w:val="none" w:sz="0" w:space="0" w:color="auto"/>
            <w:bottom w:val="none" w:sz="0" w:space="0" w:color="auto"/>
            <w:right w:val="none" w:sz="0" w:space="0" w:color="auto"/>
          </w:divBdr>
        </w:div>
        <w:div w:id="1064529838">
          <w:marLeft w:val="0"/>
          <w:marRight w:val="0"/>
          <w:marTop w:val="0"/>
          <w:marBottom w:val="0"/>
          <w:divBdr>
            <w:top w:val="none" w:sz="0" w:space="0" w:color="auto"/>
            <w:left w:val="none" w:sz="0" w:space="0" w:color="auto"/>
            <w:bottom w:val="none" w:sz="0" w:space="0" w:color="auto"/>
            <w:right w:val="none" w:sz="0" w:space="0" w:color="auto"/>
          </w:divBdr>
        </w:div>
        <w:div w:id="2140342000">
          <w:marLeft w:val="0"/>
          <w:marRight w:val="0"/>
          <w:marTop w:val="0"/>
          <w:marBottom w:val="0"/>
          <w:divBdr>
            <w:top w:val="none" w:sz="0" w:space="0" w:color="auto"/>
            <w:left w:val="none" w:sz="0" w:space="0" w:color="auto"/>
            <w:bottom w:val="none" w:sz="0" w:space="0" w:color="auto"/>
            <w:right w:val="none" w:sz="0" w:space="0" w:color="auto"/>
          </w:divBdr>
        </w:div>
        <w:div w:id="1107893307">
          <w:marLeft w:val="0"/>
          <w:marRight w:val="0"/>
          <w:marTop w:val="0"/>
          <w:marBottom w:val="0"/>
          <w:divBdr>
            <w:top w:val="none" w:sz="0" w:space="0" w:color="auto"/>
            <w:left w:val="none" w:sz="0" w:space="0" w:color="auto"/>
            <w:bottom w:val="none" w:sz="0" w:space="0" w:color="auto"/>
            <w:right w:val="none" w:sz="0" w:space="0" w:color="auto"/>
          </w:divBdr>
        </w:div>
        <w:div w:id="86389048">
          <w:marLeft w:val="0"/>
          <w:marRight w:val="0"/>
          <w:marTop w:val="0"/>
          <w:marBottom w:val="0"/>
          <w:divBdr>
            <w:top w:val="none" w:sz="0" w:space="0" w:color="auto"/>
            <w:left w:val="none" w:sz="0" w:space="0" w:color="auto"/>
            <w:bottom w:val="none" w:sz="0" w:space="0" w:color="auto"/>
            <w:right w:val="none" w:sz="0" w:space="0" w:color="auto"/>
          </w:divBdr>
        </w:div>
        <w:div w:id="1312097468">
          <w:marLeft w:val="0"/>
          <w:marRight w:val="0"/>
          <w:marTop w:val="0"/>
          <w:marBottom w:val="0"/>
          <w:divBdr>
            <w:top w:val="none" w:sz="0" w:space="0" w:color="auto"/>
            <w:left w:val="none" w:sz="0" w:space="0" w:color="auto"/>
            <w:bottom w:val="none" w:sz="0" w:space="0" w:color="auto"/>
            <w:right w:val="none" w:sz="0" w:space="0" w:color="auto"/>
          </w:divBdr>
        </w:div>
        <w:div w:id="643044138">
          <w:marLeft w:val="0"/>
          <w:marRight w:val="0"/>
          <w:marTop w:val="0"/>
          <w:marBottom w:val="0"/>
          <w:divBdr>
            <w:top w:val="none" w:sz="0" w:space="0" w:color="auto"/>
            <w:left w:val="none" w:sz="0" w:space="0" w:color="auto"/>
            <w:bottom w:val="none" w:sz="0" w:space="0" w:color="auto"/>
            <w:right w:val="none" w:sz="0" w:space="0" w:color="auto"/>
          </w:divBdr>
        </w:div>
        <w:div w:id="854196356">
          <w:marLeft w:val="0"/>
          <w:marRight w:val="0"/>
          <w:marTop w:val="0"/>
          <w:marBottom w:val="0"/>
          <w:divBdr>
            <w:top w:val="none" w:sz="0" w:space="0" w:color="auto"/>
            <w:left w:val="none" w:sz="0" w:space="0" w:color="auto"/>
            <w:bottom w:val="none" w:sz="0" w:space="0" w:color="auto"/>
            <w:right w:val="none" w:sz="0" w:space="0" w:color="auto"/>
          </w:divBdr>
        </w:div>
        <w:div w:id="1662925994">
          <w:marLeft w:val="0"/>
          <w:marRight w:val="0"/>
          <w:marTop w:val="0"/>
          <w:marBottom w:val="0"/>
          <w:divBdr>
            <w:top w:val="none" w:sz="0" w:space="0" w:color="auto"/>
            <w:left w:val="none" w:sz="0" w:space="0" w:color="auto"/>
            <w:bottom w:val="none" w:sz="0" w:space="0" w:color="auto"/>
            <w:right w:val="none" w:sz="0" w:space="0" w:color="auto"/>
          </w:divBdr>
        </w:div>
        <w:div w:id="1683506627">
          <w:marLeft w:val="0"/>
          <w:marRight w:val="0"/>
          <w:marTop w:val="0"/>
          <w:marBottom w:val="0"/>
          <w:divBdr>
            <w:top w:val="none" w:sz="0" w:space="0" w:color="auto"/>
            <w:left w:val="none" w:sz="0" w:space="0" w:color="auto"/>
            <w:bottom w:val="none" w:sz="0" w:space="0" w:color="auto"/>
            <w:right w:val="none" w:sz="0" w:space="0" w:color="auto"/>
          </w:divBdr>
        </w:div>
        <w:div w:id="1672683116">
          <w:marLeft w:val="0"/>
          <w:marRight w:val="0"/>
          <w:marTop w:val="0"/>
          <w:marBottom w:val="0"/>
          <w:divBdr>
            <w:top w:val="none" w:sz="0" w:space="0" w:color="auto"/>
            <w:left w:val="none" w:sz="0" w:space="0" w:color="auto"/>
            <w:bottom w:val="none" w:sz="0" w:space="0" w:color="auto"/>
            <w:right w:val="none" w:sz="0" w:space="0" w:color="auto"/>
          </w:divBdr>
        </w:div>
        <w:div w:id="383070315">
          <w:marLeft w:val="0"/>
          <w:marRight w:val="0"/>
          <w:marTop w:val="0"/>
          <w:marBottom w:val="0"/>
          <w:divBdr>
            <w:top w:val="none" w:sz="0" w:space="0" w:color="auto"/>
            <w:left w:val="none" w:sz="0" w:space="0" w:color="auto"/>
            <w:bottom w:val="none" w:sz="0" w:space="0" w:color="auto"/>
            <w:right w:val="none" w:sz="0" w:space="0" w:color="auto"/>
          </w:divBdr>
        </w:div>
        <w:div w:id="234046960">
          <w:marLeft w:val="0"/>
          <w:marRight w:val="0"/>
          <w:marTop w:val="0"/>
          <w:marBottom w:val="0"/>
          <w:divBdr>
            <w:top w:val="none" w:sz="0" w:space="0" w:color="auto"/>
            <w:left w:val="none" w:sz="0" w:space="0" w:color="auto"/>
            <w:bottom w:val="none" w:sz="0" w:space="0" w:color="auto"/>
            <w:right w:val="none" w:sz="0" w:space="0" w:color="auto"/>
          </w:divBdr>
        </w:div>
        <w:div w:id="393236037">
          <w:marLeft w:val="0"/>
          <w:marRight w:val="0"/>
          <w:marTop w:val="0"/>
          <w:marBottom w:val="0"/>
          <w:divBdr>
            <w:top w:val="none" w:sz="0" w:space="0" w:color="auto"/>
            <w:left w:val="none" w:sz="0" w:space="0" w:color="auto"/>
            <w:bottom w:val="none" w:sz="0" w:space="0" w:color="auto"/>
            <w:right w:val="none" w:sz="0" w:space="0" w:color="auto"/>
          </w:divBdr>
        </w:div>
        <w:div w:id="1384251500">
          <w:marLeft w:val="0"/>
          <w:marRight w:val="0"/>
          <w:marTop w:val="0"/>
          <w:marBottom w:val="0"/>
          <w:divBdr>
            <w:top w:val="none" w:sz="0" w:space="0" w:color="auto"/>
            <w:left w:val="none" w:sz="0" w:space="0" w:color="auto"/>
            <w:bottom w:val="none" w:sz="0" w:space="0" w:color="auto"/>
            <w:right w:val="none" w:sz="0" w:space="0" w:color="auto"/>
          </w:divBdr>
        </w:div>
        <w:div w:id="1178151427">
          <w:marLeft w:val="0"/>
          <w:marRight w:val="0"/>
          <w:marTop w:val="0"/>
          <w:marBottom w:val="0"/>
          <w:divBdr>
            <w:top w:val="none" w:sz="0" w:space="0" w:color="auto"/>
            <w:left w:val="none" w:sz="0" w:space="0" w:color="auto"/>
            <w:bottom w:val="none" w:sz="0" w:space="0" w:color="auto"/>
            <w:right w:val="none" w:sz="0" w:space="0" w:color="auto"/>
          </w:divBdr>
        </w:div>
        <w:div w:id="1519388046">
          <w:marLeft w:val="0"/>
          <w:marRight w:val="0"/>
          <w:marTop w:val="0"/>
          <w:marBottom w:val="0"/>
          <w:divBdr>
            <w:top w:val="none" w:sz="0" w:space="0" w:color="auto"/>
            <w:left w:val="none" w:sz="0" w:space="0" w:color="auto"/>
            <w:bottom w:val="none" w:sz="0" w:space="0" w:color="auto"/>
            <w:right w:val="none" w:sz="0" w:space="0" w:color="auto"/>
          </w:divBdr>
        </w:div>
        <w:div w:id="402409569">
          <w:marLeft w:val="0"/>
          <w:marRight w:val="0"/>
          <w:marTop w:val="0"/>
          <w:marBottom w:val="0"/>
          <w:divBdr>
            <w:top w:val="none" w:sz="0" w:space="0" w:color="auto"/>
            <w:left w:val="none" w:sz="0" w:space="0" w:color="auto"/>
            <w:bottom w:val="none" w:sz="0" w:space="0" w:color="auto"/>
            <w:right w:val="none" w:sz="0" w:space="0" w:color="auto"/>
          </w:divBdr>
        </w:div>
        <w:div w:id="1452750743">
          <w:marLeft w:val="0"/>
          <w:marRight w:val="0"/>
          <w:marTop w:val="0"/>
          <w:marBottom w:val="0"/>
          <w:divBdr>
            <w:top w:val="none" w:sz="0" w:space="0" w:color="auto"/>
            <w:left w:val="none" w:sz="0" w:space="0" w:color="auto"/>
            <w:bottom w:val="none" w:sz="0" w:space="0" w:color="auto"/>
            <w:right w:val="none" w:sz="0" w:space="0" w:color="auto"/>
          </w:divBdr>
        </w:div>
        <w:div w:id="1009983737">
          <w:marLeft w:val="0"/>
          <w:marRight w:val="0"/>
          <w:marTop w:val="0"/>
          <w:marBottom w:val="0"/>
          <w:divBdr>
            <w:top w:val="none" w:sz="0" w:space="0" w:color="auto"/>
            <w:left w:val="none" w:sz="0" w:space="0" w:color="auto"/>
            <w:bottom w:val="none" w:sz="0" w:space="0" w:color="auto"/>
            <w:right w:val="none" w:sz="0" w:space="0" w:color="auto"/>
          </w:divBdr>
        </w:div>
        <w:div w:id="1971549517">
          <w:marLeft w:val="0"/>
          <w:marRight w:val="0"/>
          <w:marTop w:val="0"/>
          <w:marBottom w:val="0"/>
          <w:divBdr>
            <w:top w:val="none" w:sz="0" w:space="0" w:color="auto"/>
            <w:left w:val="none" w:sz="0" w:space="0" w:color="auto"/>
            <w:bottom w:val="none" w:sz="0" w:space="0" w:color="auto"/>
            <w:right w:val="none" w:sz="0" w:space="0" w:color="auto"/>
          </w:divBdr>
        </w:div>
        <w:div w:id="919948217">
          <w:marLeft w:val="0"/>
          <w:marRight w:val="0"/>
          <w:marTop w:val="0"/>
          <w:marBottom w:val="0"/>
          <w:divBdr>
            <w:top w:val="none" w:sz="0" w:space="0" w:color="auto"/>
            <w:left w:val="none" w:sz="0" w:space="0" w:color="auto"/>
            <w:bottom w:val="none" w:sz="0" w:space="0" w:color="auto"/>
            <w:right w:val="none" w:sz="0" w:space="0" w:color="auto"/>
          </w:divBdr>
        </w:div>
        <w:div w:id="250700430">
          <w:marLeft w:val="0"/>
          <w:marRight w:val="0"/>
          <w:marTop w:val="0"/>
          <w:marBottom w:val="0"/>
          <w:divBdr>
            <w:top w:val="none" w:sz="0" w:space="0" w:color="auto"/>
            <w:left w:val="none" w:sz="0" w:space="0" w:color="auto"/>
            <w:bottom w:val="none" w:sz="0" w:space="0" w:color="auto"/>
            <w:right w:val="none" w:sz="0" w:space="0" w:color="auto"/>
          </w:divBdr>
        </w:div>
        <w:div w:id="2132819483">
          <w:marLeft w:val="0"/>
          <w:marRight w:val="0"/>
          <w:marTop w:val="0"/>
          <w:marBottom w:val="0"/>
          <w:divBdr>
            <w:top w:val="none" w:sz="0" w:space="0" w:color="auto"/>
            <w:left w:val="none" w:sz="0" w:space="0" w:color="auto"/>
            <w:bottom w:val="none" w:sz="0" w:space="0" w:color="auto"/>
            <w:right w:val="none" w:sz="0" w:space="0" w:color="auto"/>
          </w:divBdr>
        </w:div>
        <w:div w:id="540213527">
          <w:marLeft w:val="0"/>
          <w:marRight w:val="0"/>
          <w:marTop w:val="0"/>
          <w:marBottom w:val="0"/>
          <w:divBdr>
            <w:top w:val="none" w:sz="0" w:space="0" w:color="auto"/>
            <w:left w:val="none" w:sz="0" w:space="0" w:color="auto"/>
            <w:bottom w:val="none" w:sz="0" w:space="0" w:color="auto"/>
            <w:right w:val="none" w:sz="0" w:space="0" w:color="auto"/>
          </w:divBdr>
        </w:div>
        <w:div w:id="1499421242">
          <w:marLeft w:val="0"/>
          <w:marRight w:val="0"/>
          <w:marTop w:val="0"/>
          <w:marBottom w:val="0"/>
          <w:divBdr>
            <w:top w:val="none" w:sz="0" w:space="0" w:color="auto"/>
            <w:left w:val="none" w:sz="0" w:space="0" w:color="auto"/>
            <w:bottom w:val="none" w:sz="0" w:space="0" w:color="auto"/>
            <w:right w:val="none" w:sz="0" w:space="0" w:color="auto"/>
          </w:divBdr>
        </w:div>
        <w:div w:id="2034770368">
          <w:marLeft w:val="0"/>
          <w:marRight w:val="0"/>
          <w:marTop w:val="0"/>
          <w:marBottom w:val="0"/>
          <w:divBdr>
            <w:top w:val="none" w:sz="0" w:space="0" w:color="auto"/>
            <w:left w:val="none" w:sz="0" w:space="0" w:color="auto"/>
            <w:bottom w:val="none" w:sz="0" w:space="0" w:color="auto"/>
            <w:right w:val="none" w:sz="0" w:space="0" w:color="auto"/>
          </w:divBdr>
        </w:div>
        <w:div w:id="1430351645">
          <w:marLeft w:val="0"/>
          <w:marRight w:val="0"/>
          <w:marTop w:val="0"/>
          <w:marBottom w:val="0"/>
          <w:divBdr>
            <w:top w:val="none" w:sz="0" w:space="0" w:color="auto"/>
            <w:left w:val="none" w:sz="0" w:space="0" w:color="auto"/>
            <w:bottom w:val="none" w:sz="0" w:space="0" w:color="auto"/>
            <w:right w:val="none" w:sz="0" w:space="0" w:color="auto"/>
          </w:divBdr>
        </w:div>
        <w:div w:id="1303844976">
          <w:marLeft w:val="0"/>
          <w:marRight w:val="0"/>
          <w:marTop w:val="0"/>
          <w:marBottom w:val="0"/>
          <w:divBdr>
            <w:top w:val="none" w:sz="0" w:space="0" w:color="auto"/>
            <w:left w:val="none" w:sz="0" w:space="0" w:color="auto"/>
            <w:bottom w:val="none" w:sz="0" w:space="0" w:color="auto"/>
            <w:right w:val="none" w:sz="0" w:space="0" w:color="auto"/>
          </w:divBdr>
        </w:div>
        <w:div w:id="366371429">
          <w:marLeft w:val="0"/>
          <w:marRight w:val="0"/>
          <w:marTop w:val="0"/>
          <w:marBottom w:val="0"/>
          <w:divBdr>
            <w:top w:val="none" w:sz="0" w:space="0" w:color="auto"/>
            <w:left w:val="none" w:sz="0" w:space="0" w:color="auto"/>
            <w:bottom w:val="none" w:sz="0" w:space="0" w:color="auto"/>
            <w:right w:val="none" w:sz="0" w:space="0" w:color="auto"/>
          </w:divBdr>
        </w:div>
        <w:div w:id="1497723655">
          <w:marLeft w:val="0"/>
          <w:marRight w:val="0"/>
          <w:marTop w:val="0"/>
          <w:marBottom w:val="0"/>
          <w:divBdr>
            <w:top w:val="none" w:sz="0" w:space="0" w:color="auto"/>
            <w:left w:val="none" w:sz="0" w:space="0" w:color="auto"/>
            <w:bottom w:val="none" w:sz="0" w:space="0" w:color="auto"/>
            <w:right w:val="none" w:sz="0" w:space="0" w:color="auto"/>
          </w:divBdr>
        </w:div>
        <w:div w:id="285965664">
          <w:marLeft w:val="0"/>
          <w:marRight w:val="0"/>
          <w:marTop w:val="0"/>
          <w:marBottom w:val="0"/>
          <w:divBdr>
            <w:top w:val="none" w:sz="0" w:space="0" w:color="auto"/>
            <w:left w:val="none" w:sz="0" w:space="0" w:color="auto"/>
            <w:bottom w:val="none" w:sz="0" w:space="0" w:color="auto"/>
            <w:right w:val="none" w:sz="0" w:space="0" w:color="auto"/>
          </w:divBdr>
        </w:div>
        <w:div w:id="1884752316">
          <w:marLeft w:val="0"/>
          <w:marRight w:val="0"/>
          <w:marTop w:val="0"/>
          <w:marBottom w:val="0"/>
          <w:divBdr>
            <w:top w:val="none" w:sz="0" w:space="0" w:color="auto"/>
            <w:left w:val="none" w:sz="0" w:space="0" w:color="auto"/>
            <w:bottom w:val="none" w:sz="0" w:space="0" w:color="auto"/>
            <w:right w:val="none" w:sz="0" w:space="0" w:color="auto"/>
          </w:divBdr>
        </w:div>
        <w:div w:id="1840852272">
          <w:marLeft w:val="0"/>
          <w:marRight w:val="0"/>
          <w:marTop w:val="0"/>
          <w:marBottom w:val="0"/>
          <w:divBdr>
            <w:top w:val="none" w:sz="0" w:space="0" w:color="auto"/>
            <w:left w:val="none" w:sz="0" w:space="0" w:color="auto"/>
            <w:bottom w:val="none" w:sz="0" w:space="0" w:color="auto"/>
            <w:right w:val="none" w:sz="0" w:space="0" w:color="auto"/>
          </w:divBdr>
        </w:div>
        <w:div w:id="332876092">
          <w:marLeft w:val="0"/>
          <w:marRight w:val="0"/>
          <w:marTop w:val="0"/>
          <w:marBottom w:val="0"/>
          <w:divBdr>
            <w:top w:val="none" w:sz="0" w:space="0" w:color="auto"/>
            <w:left w:val="none" w:sz="0" w:space="0" w:color="auto"/>
            <w:bottom w:val="none" w:sz="0" w:space="0" w:color="auto"/>
            <w:right w:val="none" w:sz="0" w:space="0" w:color="auto"/>
          </w:divBdr>
        </w:div>
        <w:div w:id="810514287">
          <w:marLeft w:val="0"/>
          <w:marRight w:val="0"/>
          <w:marTop w:val="0"/>
          <w:marBottom w:val="0"/>
          <w:divBdr>
            <w:top w:val="none" w:sz="0" w:space="0" w:color="auto"/>
            <w:left w:val="none" w:sz="0" w:space="0" w:color="auto"/>
            <w:bottom w:val="none" w:sz="0" w:space="0" w:color="auto"/>
            <w:right w:val="none" w:sz="0" w:space="0" w:color="auto"/>
          </w:divBdr>
        </w:div>
        <w:div w:id="408356076">
          <w:marLeft w:val="0"/>
          <w:marRight w:val="0"/>
          <w:marTop w:val="0"/>
          <w:marBottom w:val="0"/>
          <w:divBdr>
            <w:top w:val="none" w:sz="0" w:space="0" w:color="auto"/>
            <w:left w:val="none" w:sz="0" w:space="0" w:color="auto"/>
            <w:bottom w:val="none" w:sz="0" w:space="0" w:color="auto"/>
            <w:right w:val="none" w:sz="0" w:space="0" w:color="auto"/>
          </w:divBdr>
        </w:div>
        <w:div w:id="1813405651">
          <w:marLeft w:val="0"/>
          <w:marRight w:val="0"/>
          <w:marTop w:val="0"/>
          <w:marBottom w:val="0"/>
          <w:divBdr>
            <w:top w:val="none" w:sz="0" w:space="0" w:color="auto"/>
            <w:left w:val="none" w:sz="0" w:space="0" w:color="auto"/>
            <w:bottom w:val="none" w:sz="0" w:space="0" w:color="auto"/>
            <w:right w:val="none" w:sz="0" w:space="0" w:color="auto"/>
          </w:divBdr>
        </w:div>
        <w:div w:id="990334532">
          <w:marLeft w:val="0"/>
          <w:marRight w:val="0"/>
          <w:marTop w:val="0"/>
          <w:marBottom w:val="0"/>
          <w:divBdr>
            <w:top w:val="none" w:sz="0" w:space="0" w:color="auto"/>
            <w:left w:val="none" w:sz="0" w:space="0" w:color="auto"/>
            <w:bottom w:val="none" w:sz="0" w:space="0" w:color="auto"/>
            <w:right w:val="none" w:sz="0" w:space="0" w:color="auto"/>
          </w:divBdr>
        </w:div>
        <w:div w:id="765880863">
          <w:marLeft w:val="0"/>
          <w:marRight w:val="0"/>
          <w:marTop w:val="0"/>
          <w:marBottom w:val="0"/>
          <w:divBdr>
            <w:top w:val="none" w:sz="0" w:space="0" w:color="auto"/>
            <w:left w:val="none" w:sz="0" w:space="0" w:color="auto"/>
            <w:bottom w:val="none" w:sz="0" w:space="0" w:color="auto"/>
            <w:right w:val="none" w:sz="0" w:space="0" w:color="auto"/>
          </w:divBdr>
        </w:div>
        <w:div w:id="1420053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buczkowice.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54B741-CEF4-4EB0-A875-FF1BBD67A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753</TotalTime>
  <Pages>20</Pages>
  <Words>8347</Words>
  <Characters>50086</Characters>
  <Application>Microsoft Office Word</Application>
  <DocSecurity>0</DocSecurity>
  <Lines>417</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 Majcherczyk</dc:creator>
  <cp:lastModifiedBy>Dorota Majcherczyk</cp:lastModifiedBy>
  <cp:revision>49</cp:revision>
  <cp:lastPrinted>2021-09-10T07:17:00Z</cp:lastPrinted>
  <dcterms:created xsi:type="dcterms:W3CDTF">2019-02-20T21:21:00Z</dcterms:created>
  <dcterms:modified xsi:type="dcterms:W3CDTF">2021-09-29T08:24:00Z</dcterms:modified>
</cp:coreProperties>
</file>